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5F4FBE" w14:textId="7D5A968D" w:rsidR="00FE0D94" w:rsidRDefault="009D77C0">
      <w:pPr>
        <w:pStyle w:val="StyleTitleLeft005cm"/>
      </w:pPr>
      <w:r w:rsidRPr="009D535E">
        <w:rPr>
          <w:noProof/>
          <w:highlight w:val="yellow"/>
        </w:rPr>
        <mc:AlternateContent>
          <mc:Choice Requires="wps">
            <w:drawing>
              <wp:anchor distT="0" distB="0" distL="114300" distR="114300" simplePos="0" relativeHeight="251658240" behindDoc="0" locked="0" layoutInCell="1" allowOverlap="1" wp14:anchorId="65CA0A10" wp14:editId="12F0E8B3">
                <wp:simplePos x="0" y="0"/>
                <wp:positionH relativeFrom="column">
                  <wp:posOffset>0</wp:posOffset>
                </wp:positionH>
                <wp:positionV relativeFrom="paragraph">
                  <wp:posOffset>-635</wp:posOffset>
                </wp:positionV>
                <wp:extent cx="5683250" cy="399415"/>
                <wp:effectExtent l="0" t="0" r="13335" b="20320"/>
                <wp:wrapNone/>
                <wp:docPr id="7" name="文本框 7"/>
                <wp:cNvGraphicFramePr/>
                <a:graphic xmlns:a="http://schemas.openxmlformats.org/drawingml/2006/main">
                  <a:graphicData uri="http://schemas.microsoft.com/office/word/2010/wordprocessingShape">
                    <wps:wsp>
                      <wps:cNvSpPr txBox="1"/>
                      <wps:spPr>
                        <a:xfrm>
                          <a:off x="0" y="0"/>
                          <a:ext cx="5683170" cy="399326"/>
                        </a:xfrm>
                        <a:prstGeom prst="rect">
                          <a:avLst/>
                        </a:prstGeom>
                        <a:solidFill>
                          <a:schemeClr val="lt1"/>
                        </a:solidFill>
                        <a:ln w="6350">
                          <a:solidFill>
                            <a:prstClr val="black"/>
                          </a:solidFill>
                        </a:ln>
                      </wps:spPr>
                      <wps:txbx>
                        <w:txbxContent>
                          <w:p w14:paraId="62977FE4" w14:textId="77777777" w:rsidR="00FE0D94" w:rsidRDefault="009D77C0">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65CA0A10" id="_x0000_t202" coordsize="21600,21600" o:spt="202" path="m,l,21600r21600,l21600,xe">
                <v:stroke joinstyle="miter"/>
                <v:path gradientshapeok="t" o:connecttype="rect"/>
              </v:shapetype>
              <v:shape id="文本框 7" o:spid="_x0000_s1026" type="#_x0000_t202" style="position:absolute;margin-left:0;margin-top:-.05pt;width:447.5pt;height:31.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" fillcolor="white [3201]" strokeweight=".5pt">
                <v:textbox>
                  <w:txbxContent>
                    <w:p w14:paraId="62977FE4" w14:textId="77777777" w:rsidR="00FE0D94" w:rsidRDefault="009D77C0">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排版</w:t>
                      </w:r>
                    </w:p>
                  </w:txbxContent>
                </v:textbox>
              </v:shape>
            </w:pict>
          </mc:Fallback>
        </mc:AlternateContent>
      </w:r>
      <w:r w:rsidR="009D535E" w:rsidRPr="009D535E">
        <w:rPr>
          <w:highlight w:val="yellow"/>
        </w:rPr>
        <w:t>JPCS</w:t>
      </w:r>
      <w:r w:rsidR="009D535E">
        <w:rPr>
          <w:rFonts w:hint="eastAsia"/>
          <w:highlight w:val="yellow"/>
          <w:lang w:eastAsia="zh-CN"/>
        </w:rPr>
        <w:t>模板</w:t>
      </w:r>
      <w:r w:rsidR="009D535E">
        <w:t xml:space="preserve"> </w:t>
      </w:r>
      <w:r>
        <w:t xml:space="preserve">Layout guide for </w:t>
      </w:r>
      <w:r>
        <w:rPr>
          <w:i/>
        </w:rPr>
        <w:t>Journal of Physics: Conference Series</w:t>
      </w:r>
      <w:r>
        <w:t xml:space="preserve"> using Microsoft Word</w:t>
      </w:r>
    </w:p>
    <w:p w14:paraId="3F82D802" w14:textId="29741F74" w:rsidR="00FE0D94" w:rsidRDefault="009D77C0">
      <w:pPr>
        <w:pStyle w:val="Authors"/>
        <w:rPr>
          <w:rFonts w:ascii="Times New Roman" w:hAnsi="Times New Roman"/>
        </w:rPr>
      </w:pPr>
      <w:r>
        <w:rPr>
          <w:rFonts w:ascii="Times New Roman" w:hAnsi="Times New Roman"/>
        </w:rPr>
        <w:t>Shen</w:t>
      </w:r>
      <w:r>
        <w:rPr>
          <w:rFonts w:ascii="Times New Roman" w:hAnsi="Times New Roman"/>
          <w:lang w:eastAsia="zh-CN"/>
        </w:rPr>
        <w:t xml:space="preserve"> </w:t>
      </w:r>
      <w:r>
        <w:rPr>
          <w:rFonts w:ascii="Times New Roman" w:hAnsi="Times New Roman"/>
        </w:rPr>
        <w:t>H</w:t>
      </w:r>
      <w:r>
        <w:rPr>
          <w:rFonts w:ascii="Times New Roman" w:hAnsi="Times New Roman"/>
          <w:lang w:eastAsia="zh-CN"/>
        </w:rPr>
        <w:t>e</w:t>
      </w:r>
      <w:r>
        <w:rPr>
          <w:rFonts w:ascii="Times New Roman" w:hAnsi="Times New Roman"/>
          <w:vertAlign w:val="superscript"/>
        </w:rPr>
        <w:t>1</w:t>
      </w:r>
      <w:r w:rsidR="00DF68D9" w:rsidRPr="00DF68D9">
        <w:rPr>
          <w:rFonts w:ascii="Times New Roman" w:hAnsi="Times New Roman" w:hint="eastAsia"/>
          <w:color w:val="FF0000"/>
          <w:lang w:eastAsia="zh-CN"/>
        </w:rPr>
        <w:t>（</w:t>
      </w:r>
      <w:r w:rsidR="00DF68D9" w:rsidRPr="00DF68D9">
        <w:rPr>
          <w:rStyle w:val="FirstName"/>
          <w:color w:val="FF0000"/>
          <w:sz w:val="15"/>
          <w:szCs w:val="15"/>
        </w:rPr>
        <w:t>FirstName</w:t>
      </w:r>
      <w:r w:rsidR="00DF68D9" w:rsidRPr="00DF68D9">
        <w:rPr>
          <w:color w:val="FF0000"/>
          <w:sz w:val="15"/>
          <w:szCs w:val="15"/>
        </w:rPr>
        <w:t xml:space="preserve"> </w:t>
      </w:r>
      <w:r w:rsidR="00DF68D9" w:rsidRPr="00DF68D9">
        <w:rPr>
          <w:rStyle w:val="Surname"/>
          <w:color w:val="FF0000"/>
          <w:sz w:val="15"/>
          <w:szCs w:val="15"/>
        </w:rPr>
        <w:t>Surname</w:t>
      </w:r>
      <w:r w:rsidR="00DF68D9" w:rsidRPr="00DF68D9">
        <w:rPr>
          <w:rFonts w:ascii="Times New Roman" w:hAnsi="Times New Roman" w:hint="eastAsia"/>
          <w:color w:val="FF0000"/>
          <w:lang w:eastAsia="zh-CN"/>
        </w:rPr>
        <w:t>）</w:t>
      </w:r>
      <w:r>
        <w:rPr>
          <w:rFonts w:ascii="Times New Roman" w:hAnsi="Times New Roman"/>
          <w:lang w:eastAsia="zh-CN"/>
        </w:rPr>
        <w:t xml:space="preserve">, </w:t>
      </w:r>
      <w:r>
        <w:rPr>
          <w:rFonts w:ascii="Times New Roman" w:hAnsi="Times New Roman"/>
        </w:rPr>
        <w:t>Liming</w:t>
      </w:r>
      <w:r>
        <w:rPr>
          <w:rFonts w:ascii="Times New Roman" w:hAnsi="Times New Roman"/>
          <w:lang w:eastAsia="zh-CN"/>
        </w:rPr>
        <w:t xml:space="preserve"> </w:t>
      </w:r>
      <w:r>
        <w:rPr>
          <w:rFonts w:ascii="Times New Roman" w:hAnsi="Times New Roman"/>
        </w:rPr>
        <w:t>W</w:t>
      </w:r>
      <w:r>
        <w:rPr>
          <w:rFonts w:ascii="Times New Roman" w:hAnsi="Times New Roman"/>
          <w:lang w:eastAsia="zh-CN"/>
        </w:rPr>
        <w:t>ang</w:t>
      </w:r>
      <w:r>
        <w:rPr>
          <w:rFonts w:ascii="Times New Roman" w:hAnsi="Times New Roman"/>
          <w:vertAlign w:val="superscript"/>
        </w:rPr>
        <w:t>2</w:t>
      </w:r>
      <w:r w:rsidR="00DF68D9" w:rsidRPr="00DF68D9">
        <w:rPr>
          <w:rFonts w:ascii="Times New Roman" w:hAnsi="Times New Roman" w:hint="eastAsia"/>
          <w:color w:val="FF0000"/>
          <w:lang w:eastAsia="zh-CN"/>
        </w:rPr>
        <w:t>（</w:t>
      </w:r>
      <w:r w:rsidR="00DF68D9" w:rsidRPr="00DF68D9">
        <w:rPr>
          <w:rStyle w:val="FirstName"/>
          <w:color w:val="FF0000"/>
          <w:sz w:val="15"/>
          <w:szCs w:val="15"/>
        </w:rPr>
        <w:t>FirstName</w:t>
      </w:r>
      <w:r w:rsidR="00DF68D9" w:rsidRPr="00DF68D9">
        <w:rPr>
          <w:color w:val="FF0000"/>
          <w:sz w:val="15"/>
          <w:szCs w:val="15"/>
        </w:rPr>
        <w:t xml:space="preserve"> </w:t>
      </w:r>
      <w:r w:rsidR="00DF68D9" w:rsidRPr="00DF68D9">
        <w:rPr>
          <w:rStyle w:val="Surname"/>
          <w:color w:val="FF0000"/>
          <w:sz w:val="15"/>
          <w:szCs w:val="15"/>
        </w:rPr>
        <w:t>Surname</w:t>
      </w:r>
      <w:r w:rsidR="00DF68D9" w:rsidRPr="00DF68D9">
        <w:rPr>
          <w:rFonts w:ascii="Times New Roman" w:hAnsi="Times New Roman" w:hint="eastAsia"/>
          <w:color w:val="FF0000"/>
          <w:lang w:eastAsia="zh-CN"/>
        </w:rPr>
        <w:t>）</w:t>
      </w:r>
      <w:r>
        <w:rPr>
          <w:rFonts w:ascii="Times New Roman" w:hAnsi="Times New Roman"/>
        </w:rPr>
        <w:t xml:space="preserve"> and Ren</w:t>
      </w:r>
      <w:r>
        <w:rPr>
          <w:rFonts w:ascii="Times New Roman" w:hAnsi="Times New Roman"/>
          <w:lang w:eastAsia="zh-CN"/>
        </w:rPr>
        <w:t xml:space="preserve"> </w:t>
      </w:r>
      <w:r>
        <w:rPr>
          <w:rFonts w:ascii="Times New Roman" w:hAnsi="Times New Roman"/>
        </w:rPr>
        <w:t>Z</w:t>
      </w:r>
      <w:r>
        <w:rPr>
          <w:rFonts w:ascii="Times New Roman" w:hAnsi="Times New Roman"/>
          <w:lang w:eastAsia="zh-CN"/>
        </w:rPr>
        <w:t>hang</w:t>
      </w:r>
      <w:r>
        <w:rPr>
          <w:rFonts w:ascii="Times New Roman" w:hAnsi="Times New Roman"/>
          <w:vertAlign w:val="superscript"/>
        </w:rPr>
        <w:t>1*</w:t>
      </w:r>
      <w:r w:rsidR="00DF68D9" w:rsidRPr="00DF68D9">
        <w:rPr>
          <w:rFonts w:ascii="Times New Roman" w:hAnsi="Times New Roman" w:hint="eastAsia"/>
          <w:color w:val="FF0000"/>
          <w:lang w:eastAsia="zh-CN"/>
        </w:rPr>
        <w:t>（</w:t>
      </w:r>
      <w:r w:rsidR="00DF68D9" w:rsidRPr="00DF68D9">
        <w:rPr>
          <w:rStyle w:val="FirstName"/>
          <w:color w:val="FF0000"/>
          <w:sz w:val="15"/>
          <w:szCs w:val="15"/>
        </w:rPr>
        <w:t>FirstName</w:t>
      </w:r>
      <w:r w:rsidR="00DF68D9" w:rsidRPr="00DF68D9">
        <w:rPr>
          <w:color w:val="FF0000"/>
          <w:sz w:val="15"/>
          <w:szCs w:val="15"/>
        </w:rPr>
        <w:t xml:space="preserve"> </w:t>
      </w:r>
      <w:r w:rsidR="00DF68D9" w:rsidRPr="00DF68D9">
        <w:rPr>
          <w:rStyle w:val="Surname"/>
          <w:color w:val="FF0000"/>
          <w:sz w:val="15"/>
          <w:szCs w:val="15"/>
        </w:rPr>
        <w:t>Surname</w:t>
      </w:r>
      <w:r w:rsidR="00DF68D9" w:rsidRPr="00DF68D9">
        <w:rPr>
          <w:rFonts w:ascii="Times New Roman" w:hAnsi="Times New Roman" w:hint="eastAsia"/>
          <w:color w:val="FF0000"/>
          <w:lang w:eastAsia="zh-CN"/>
        </w:rPr>
        <w:t>）</w:t>
      </w:r>
    </w:p>
    <w:p w14:paraId="19A5901B" w14:textId="77777777" w:rsidR="00FE0D94" w:rsidRDefault="009D77C0">
      <w:pPr>
        <w:pStyle w:val="Addresses"/>
        <w:spacing w:after="114"/>
        <w:rPr>
          <w:lang w:eastAsia="zh-CN"/>
        </w:rPr>
      </w:pPr>
      <w:r>
        <w:rPr>
          <w:vertAlign w:val="superscript"/>
        </w:rPr>
        <w:t>1</w:t>
      </w:r>
      <w:r>
        <w:rPr>
          <w:lang w:eastAsia="zh-CN"/>
        </w:rPr>
        <w:t xml:space="preserve"> Department, </w:t>
      </w:r>
      <w:r>
        <w:t>University</w:t>
      </w:r>
      <w:r>
        <w:rPr>
          <w:lang w:eastAsia="zh-CN"/>
        </w:rPr>
        <w:t xml:space="preserve">, City, </w:t>
      </w:r>
      <w:r>
        <w:t>Province</w:t>
      </w:r>
      <w:r>
        <w:rPr>
          <w:lang w:eastAsia="zh-CN"/>
        </w:rPr>
        <w:t>,</w:t>
      </w:r>
      <w:r>
        <w:t xml:space="preserve"> ZIP code</w:t>
      </w:r>
      <w:r>
        <w:rPr>
          <w:lang w:eastAsia="zh-CN"/>
        </w:rPr>
        <w:t>,</w:t>
      </w:r>
      <w:r>
        <w:t xml:space="preserve"> </w:t>
      </w:r>
      <w:r>
        <w:rPr>
          <w:lang w:eastAsia="zh-CN"/>
        </w:rPr>
        <w:t>Country</w:t>
      </w:r>
    </w:p>
    <w:p w14:paraId="7F962B4E" w14:textId="77777777" w:rsidR="00FE0D94" w:rsidRDefault="009D77C0">
      <w:pPr>
        <w:pStyle w:val="Addresses"/>
        <w:spacing w:after="114"/>
        <w:rPr>
          <w:lang w:eastAsia="zh-CN"/>
        </w:rPr>
      </w:pPr>
      <w:r>
        <w:rPr>
          <w:vertAlign w:val="superscript"/>
        </w:rPr>
        <w:t>2</w:t>
      </w:r>
      <w:r>
        <w:rPr>
          <w:lang w:eastAsia="zh-CN"/>
        </w:rPr>
        <w:t xml:space="preserve">Department, </w:t>
      </w:r>
      <w:r>
        <w:t>University</w:t>
      </w:r>
      <w:r>
        <w:rPr>
          <w:lang w:eastAsia="zh-CN"/>
        </w:rPr>
        <w:t xml:space="preserve">, City, </w:t>
      </w:r>
      <w:r>
        <w:t>Province</w:t>
      </w:r>
      <w:r>
        <w:rPr>
          <w:lang w:eastAsia="zh-CN"/>
        </w:rPr>
        <w:t>,</w:t>
      </w:r>
      <w:r>
        <w:t xml:space="preserve"> ZIP code</w:t>
      </w:r>
      <w:r>
        <w:rPr>
          <w:lang w:eastAsia="zh-CN"/>
        </w:rPr>
        <w:t>,</w:t>
      </w:r>
      <w:r>
        <w:t xml:space="preserve"> </w:t>
      </w:r>
      <w:r>
        <w:rPr>
          <w:lang w:eastAsia="zh-CN"/>
        </w:rPr>
        <w:t>Country</w:t>
      </w:r>
    </w:p>
    <w:p w14:paraId="3F0844D3" w14:textId="77777777" w:rsidR="00FE0D94" w:rsidRDefault="009D77C0">
      <w:pPr>
        <w:pStyle w:val="a9"/>
        <w:ind w:leftChars="630" w:left="3586" w:hangingChars="1100" w:hanging="2200"/>
        <w:rPr>
          <w:rFonts w:ascii="Times New Roman" w:hAnsi="Times New Roman"/>
          <w:lang w:eastAsia="zh-CN"/>
        </w:rPr>
      </w:pPr>
      <w:r>
        <w:rPr>
          <w:vertAlign w:val="superscript"/>
        </w:rPr>
        <w:t>*</w:t>
      </w:r>
      <w:r>
        <w:t>Corresponding author’s e-mail:</w:t>
      </w:r>
      <w:r>
        <w:rPr>
          <w:rFonts w:ascii="Times New Roman" w:hAnsi="Times New Roman"/>
          <w:lang w:eastAsia="zh-CN"/>
        </w:rPr>
        <w:t xml:space="preserve"> </w:t>
      </w:r>
      <w:hyperlink r:id="rId9" w:history="1">
        <w:r>
          <w:rPr>
            <w:rStyle w:val="affb"/>
            <w:rFonts w:ascii="Times New Roman" w:hAnsi="Times New Roman"/>
            <w:lang w:eastAsia="zh-CN"/>
          </w:rPr>
          <w:t>aaaa@aaaa.aaa</w:t>
        </w:r>
      </w:hyperlink>
    </w:p>
    <w:p w14:paraId="3B45254D" w14:textId="77777777" w:rsidR="00FE0D94" w:rsidRDefault="009D77C0">
      <w:pPr>
        <w:pStyle w:val="a9"/>
        <w:ind w:leftChars="630" w:left="3586" w:hangingChars="1100" w:hanging="2200"/>
        <w:rPr>
          <w:rFonts w:ascii="Times New Roman" w:hAnsi="Times New Roman"/>
          <w:lang w:eastAsia="zh-CN"/>
        </w:rPr>
      </w:pPr>
      <w:r>
        <w:rPr>
          <w:rFonts w:ascii="Times New Roman" w:hAnsi="Times New Roman" w:hint="eastAsia"/>
          <w:lang w:eastAsia="zh-CN"/>
        </w:rPr>
        <w:t>（</w:t>
      </w:r>
      <w:r>
        <w:rPr>
          <w:rFonts w:ascii="Times New Roman" w:hAnsi="Times New Roman" w:hint="eastAsia"/>
          <w:color w:val="FF0000"/>
          <w:lang w:eastAsia="zh-CN"/>
        </w:rPr>
        <w:t>Pay attention to the email address of  first author or corresponding author must be the unit email address</w:t>
      </w:r>
      <w:r>
        <w:rPr>
          <w:rFonts w:ascii="Times New Roman" w:hAnsi="Times New Roman" w:hint="eastAsia"/>
          <w:lang w:eastAsia="zh-CN"/>
        </w:rPr>
        <w:t>）</w:t>
      </w:r>
    </w:p>
    <w:p w14:paraId="66B4BBDC" w14:textId="77777777" w:rsidR="00FE0D94" w:rsidRDefault="009D77C0">
      <w:pPr>
        <w:pStyle w:val="Abstract"/>
        <w:spacing w:after="567"/>
        <w:rPr>
          <w:lang w:eastAsia="en-GB"/>
        </w:rPr>
      </w:pPr>
      <w:r>
        <w:rPr>
          <w:b/>
        </w:rPr>
        <w:t xml:space="preserve">Abstract. </w:t>
      </w:r>
      <w:r>
        <w:t xml:space="preserve">All articles </w:t>
      </w:r>
      <w:r>
        <w:rPr>
          <w:i/>
        </w:rPr>
        <w:t xml:space="preserve">must </w:t>
      </w:r>
      <w:r>
        <w:t>contain an abstract.</w:t>
      </w:r>
      <w:r>
        <w:rPr>
          <w:b/>
        </w:rPr>
        <w:t xml:space="preserve"> </w:t>
      </w:r>
      <w:r>
        <w:t xml:space="preserve">The abstract text should be formatted using </w:t>
      </w:r>
      <w:proofErr w:type="gramStart"/>
      <w:r>
        <w:t>10 point</w:t>
      </w:r>
      <w:proofErr w:type="gramEnd"/>
      <w:r>
        <w:t xml:space="preserve"> Times or Times New Roman and indented 25 mm from the left margin. Leave 10 mm space after the abstract before you begin the main text of your article, starting on the same page as the abstract. The abstract should give readers concise information about the content of the article and indicate the main results obtained and conclusions drawn. The abstract is not part of the text and should be complete in itself; no table numbers, figure numbers, references or displayed mathematical expressions should be included. It should be suitable for direct inclusion in abstracting services and should not normally exceed 200 words in a single paragraph. Since contemporary information-retrieval systems rely heavily on the content of titles and abstracts to identify relevant articles in literature searches, great care should be taken in constructing both.</w:t>
      </w:r>
      <w:r>
        <w:rPr>
          <w:lang w:eastAsia="en-GB"/>
        </w:rPr>
        <w:t xml:space="preserve"> </w:t>
      </w:r>
    </w:p>
    <w:p w14:paraId="3E97CC4D" w14:textId="77777777" w:rsidR="00FE0D94" w:rsidRDefault="009D77C0">
      <w:pPr>
        <w:pStyle w:val="section"/>
        <w:spacing w:before="0"/>
      </w:pPr>
      <w:r>
        <w:t>Introduction</w:t>
      </w:r>
    </w:p>
    <w:p w14:paraId="60857698" w14:textId="77777777" w:rsidR="00FE0D94" w:rsidRDefault="009D77C0">
      <w:pPr>
        <w:pStyle w:val="BodyChar"/>
        <w:rPr>
          <w:b/>
        </w:rPr>
      </w:pPr>
      <w:r>
        <w:t xml:space="preserve">These guidelines, written in the style of a submission to </w:t>
      </w:r>
      <w:r>
        <w:rPr>
          <w:i/>
        </w:rPr>
        <w:t>J. Phys.: Conf. Ser.</w:t>
      </w:r>
      <w:r>
        <w:t xml:space="preserve">, show the best layout for your paper using Microsoft Word. If you don’t wish to use the Word template provided, please use the following page setup </w:t>
      </w:r>
      <w:proofErr w:type="gramStart"/>
      <w:r>
        <w:t>measurements[</w:t>
      </w:r>
      <w:proofErr w:type="gramEnd"/>
      <w:r>
        <w:t xml:space="preserve">1]. </w:t>
      </w:r>
    </w:p>
    <w:p w14:paraId="7B239023" w14:textId="77777777" w:rsidR="00FE0D94" w:rsidRDefault="00FE0D94">
      <w:pPr>
        <w:pStyle w:val="BodyChar"/>
      </w:pPr>
    </w:p>
    <w:p w14:paraId="1E5D96A3" w14:textId="77777777" w:rsidR="00FE0D94" w:rsidRDefault="009D77C0">
      <w:pPr>
        <w:pStyle w:val="BodyIndent"/>
        <w:rPr>
          <w:lang w:eastAsia="zh-CN"/>
        </w:rPr>
      </w:pPr>
      <w:r>
        <w:rPr>
          <w:b/>
        </w:rPr>
        <w:t>Table 1.</w:t>
      </w:r>
      <w:r>
        <w:t xml:space="preserve"> Formatting sections, subsections and subsubsections.</w:t>
      </w:r>
    </w:p>
    <w:tbl>
      <w:tblPr>
        <w:tblW w:w="0" w:type="auto"/>
        <w:jc w:val="center"/>
        <w:tblCellMar>
          <w:left w:w="0" w:type="dxa"/>
          <w:right w:w="0" w:type="dxa"/>
        </w:tblCellMar>
        <w:tblLook w:val="04A0" w:firstRow="1" w:lastRow="0" w:firstColumn="1" w:lastColumn="0" w:noHBand="0" w:noVBand="1"/>
      </w:tblPr>
      <w:tblGrid>
        <w:gridCol w:w="1014"/>
        <w:gridCol w:w="3960"/>
      </w:tblGrid>
      <w:tr w:rsidR="00FE0D94" w14:paraId="059AB6DC" w14:textId="77777777">
        <w:trPr>
          <w:jc w:val="center"/>
        </w:trPr>
        <w:tc>
          <w:tcPr>
            <w:tcW w:w="1014" w:type="dxa"/>
            <w:tcBorders>
              <w:top w:val="single" w:sz="4" w:space="0" w:color="auto"/>
              <w:bottom w:val="single" w:sz="4" w:space="0" w:color="auto"/>
            </w:tcBorders>
            <w:shd w:val="clear" w:color="auto" w:fill="auto"/>
          </w:tcPr>
          <w:p w14:paraId="0768B1E0" w14:textId="77777777" w:rsidR="00FE0D94" w:rsidRDefault="009D77C0">
            <w:pPr>
              <w:pStyle w:val="BodyChar"/>
              <w:spacing w:before="40" w:after="40"/>
            </w:pPr>
            <w:r>
              <w:t>Margin</w:t>
            </w:r>
          </w:p>
        </w:tc>
        <w:tc>
          <w:tcPr>
            <w:tcW w:w="3960" w:type="dxa"/>
            <w:tcBorders>
              <w:top w:val="single" w:sz="4" w:space="0" w:color="auto"/>
            </w:tcBorders>
            <w:shd w:val="clear" w:color="auto" w:fill="auto"/>
          </w:tcPr>
          <w:p w14:paraId="567C9CDD" w14:textId="77777777" w:rsidR="00FE0D94" w:rsidRDefault="009D77C0">
            <w:pPr>
              <w:pStyle w:val="BodyChar"/>
              <w:spacing w:before="40" w:after="40"/>
              <w:rPr>
                <w:b/>
              </w:rPr>
            </w:pPr>
            <w:r>
              <w:rPr>
                <w:b/>
              </w:rPr>
              <w:t>A4 ONLY – DO NOT USE US LETTER</w:t>
            </w:r>
          </w:p>
        </w:tc>
      </w:tr>
      <w:tr w:rsidR="00FE0D94" w14:paraId="4151C2EB" w14:textId="77777777">
        <w:trPr>
          <w:trHeight w:val="334"/>
          <w:jc w:val="center"/>
        </w:trPr>
        <w:tc>
          <w:tcPr>
            <w:tcW w:w="1014" w:type="dxa"/>
            <w:tcBorders>
              <w:top w:val="single" w:sz="4" w:space="0" w:color="auto"/>
            </w:tcBorders>
            <w:shd w:val="clear" w:color="auto" w:fill="auto"/>
          </w:tcPr>
          <w:p w14:paraId="1B65D0F8" w14:textId="77777777" w:rsidR="00FE0D94" w:rsidRDefault="009D77C0">
            <w:pPr>
              <w:pStyle w:val="BodyChar"/>
              <w:spacing w:before="40"/>
            </w:pPr>
            <w:r>
              <w:t>Top</w:t>
            </w:r>
          </w:p>
        </w:tc>
        <w:tc>
          <w:tcPr>
            <w:tcW w:w="3960" w:type="dxa"/>
            <w:shd w:val="clear" w:color="auto" w:fill="auto"/>
          </w:tcPr>
          <w:p w14:paraId="2C0E72AB" w14:textId="77777777" w:rsidR="00FE0D94" w:rsidRDefault="009D77C0">
            <w:pPr>
              <w:pStyle w:val="BodyChar"/>
              <w:spacing w:before="40"/>
              <w:jc w:val="center"/>
            </w:pPr>
            <w:r>
              <w:t>4.0 cm</w:t>
            </w:r>
          </w:p>
        </w:tc>
      </w:tr>
      <w:tr w:rsidR="00FE0D94" w14:paraId="542AB5FC" w14:textId="77777777">
        <w:trPr>
          <w:trHeight w:val="334"/>
          <w:jc w:val="center"/>
        </w:trPr>
        <w:tc>
          <w:tcPr>
            <w:tcW w:w="1014" w:type="dxa"/>
            <w:shd w:val="clear" w:color="auto" w:fill="auto"/>
          </w:tcPr>
          <w:p w14:paraId="78AF7F12" w14:textId="77777777" w:rsidR="00FE0D94" w:rsidRDefault="009D77C0">
            <w:pPr>
              <w:pStyle w:val="BodyChar"/>
            </w:pPr>
            <w:r>
              <w:t>Bottom</w:t>
            </w:r>
          </w:p>
        </w:tc>
        <w:tc>
          <w:tcPr>
            <w:tcW w:w="3960" w:type="dxa"/>
            <w:shd w:val="clear" w:color="auto" w:fill="auto"/>
          </w:tcPr>
          <w:p w14:paraId="7FAABD3C" w14:textId="77777777" w:rsidR="00FE0D94" w:rsidRDefault="009D77C0">
            <w:pPr>
              <w:pStyle w:val="BodyChar"/>
              <w:jc w:val="center"/>
            </w:pPr>
            <w:r>
              <w:t>2.7 cm</w:t>
            </w:r>
          </w:p>
        </w:tc>
      </w:tr>
      <w:tr w:rsidR="00FE0D94" w14:paraId="745F910B" w14:textId="77777777">
        <w:trPr>
          <w:trHeight w:val="334"/>
          <w:jc w:val="center"/>
        </w:trPr>
        <w:tc>
          <w:tcPr>
            <w:tcW w:w="1014" w:type="dxa"/>
            <w:shd w:val="clear" w:color="auto" w:fill="auto"/>
          </w:tcPr>
          <w:p w14:paraId="059462E3" w14:textId="77777777" w:rsidR="00FE0D94" w:rsidRDefault="009D77C0">
            <w:pPr>
              <w:pStyle w:val="BodyChar"/>
            </w:pPr>
            <w:r>
              <w:t>Left</w:t>
            </w:r>
          </w:p>
        </w:tc>
        <w:tc>
          <w:tcPr>
            <w:tcW w:w="3960" w:type="dxa"/>
            <w:shd w:val="clear" w:color="auto" w:fill="auto"/>
          </w:tcPr>
          <w:p w14:paraId="28A245E1" w14:textId="77777777" w:rsidR="00FE0D94" w:rsidRDefault="009D77C0">
            <w:pPr>
              <w:pStyle w:val="BodyChar"/>
              <w:jc w:val="center"/>
            </w:pPr>
            <w:r>
              <w:t>2.5 cm</w:t>
            </w:r>
          </w:p>
        </w:tc>
      </w:tr>
      <w:tr w:rsidR="00FE0D94" w14:paraId="3F49B90B" w14:textId="77777777">
        <w:trPr>
          <w:trHeight w:val="334"/>
          <w:jc w:val="center"/>
        </w:trPr>
        <w:tc>
          <w:tcPr>
            <w:tcW w:w="1014" w:type="dxa"/>
            <w:shd w:val="clear" w:color="auto" w:fill="auto"/>
          </w:tcPr>
          <w:p w14:paraId="114C37B4" w14:textId="77777777" w:rsidR="00FE0D94" w:rsidRDefault="009D77C0">
            <w:pPr>
              <w:pStyle w:val="BodyChar"/>
            </w:pPr>
            <w:r>
              <w:t>Right</w:t>
            </w:r>
          </w:p>
        </w:tc>
        <w:tc>
          <w:tcPr>
            <w:tcW w:w="3960" w:type="dxa"/>
            <w:shd w:val="clear" w:color="auto" w:fill="auto"/>
          </w:tcPr>
          <w:p w14:paraId="3401ACAA" w14:textId="77777777" w:rsidR="00FE0D94" w:rsidRDefault="009D77C0">
            <w:pPr>
              <w:pStyle w:val="BodyChar"/>
              <w:jc w:val="center"/>
            </w:pPr>
            <w:r>
              <w:t>2.5 cm</w:t>
            </w:r>
          </w:p>
        </w:tc>
      </w:tr>
      <w:tr w:rsidR="00FE0D94" w14:paraId="232E848F" w14:textId="77777777">
        <w:trPr>
          <w:trHeight w:val="334"/>
          <w:jc w:val="center"/>
        </w:trPr>
        <w:tc>
          <w:tcPr>
            <w:tcW w:w="1014" w:type="dxa"/>
            <w:shd w:val="clear" w:color="auto" w:fill="auto"/>
          </w:tcPr>
          <w:p w14:paraId="0A4CB92F" w14:textId="77777777" w:rsidR="00FE0D94" w:rsidRDefault="009D77C0">
            <w:pPr>
              <w:pStyle w:val="BodyChar"/>
            </w:pPr>
            <w:r>
              <w:t>Gutter</w:t>
            </w:r>
          </w:p>
        </w:tc>
        <w:tc>
          <w:tcPr>
            <w:tcW w:w="3960" w:type="dxa"/>
            <w:shd w:val="clear" w:color="auto" w:fill="auto"/>
          </w:tcPr>
          <w:p w14:paraId="3C68FFEA" w14:textId="77777777" w:rsidR="00FE0D94" w:rsidRDefault="009D77C0">
            <w:pPr>
              <w:pStyle w:val="BodyChar"/>
              <w:jc w:val="center"/>
            </w:pPr>
            <w:r>
              <w:t>0 cm</w:t>
            </w:r>
          </w:p>
        </w:tc>
      </w:tr>
      <w:tr w:rsidR="00FE0D94" w14:paraId="61CBAFB2" w14:textId="77777777">
        <w:trPr>
          <w:trHeight w:val="334"/>
          <w:jc w:val="center"/>
        </w:trPr>
        <w:tc>
          <w:tcPr>
            <w:tcW w:w="1014" w:type="dxa"/>
            <w:shd w:val="clear" w:color="auto" w:fill="auto"/>
          </w:tcPr>
          <w:p w14:paraId="4AA01F8A" w14:textId="77777777" w:rsidR="00FE0D94" w:rsidRDefault="009D77C0">
            <w:pPr>
              <w:pStyle w:val="BodyChar"/>
            </w:pPr>
            <w:r>
              <w:t>Header</w:t>
            </w:r>
          </w:p>
        </w:tc>
        <w:tc>
          <w:tcPr>
            <w:tcW w:w="3960" w:type="dxa"/>
            <w:shd w:val="clear" w:color="auto" w:fill="auto"/>
          </w:tcPr>
          <w:p w14:paraId="7BE6D6CF" w14:textId="77777777" w:rsidR="00FE0D94" w:rsidRDefault="009D77C0">
            <w:pPr>
              <w:pStyle w:val="BodyChar"/>
              <w:jc w:val="center"/>
            </w:pPr>
            <w:r>
              <w:t>0 cm</w:t>
            </w:r>
          </w:p>
        </w:tc>
      </w:tr>
      <w:tr w:rsidR="00FE0D94" w14:paraId="6E4F1F48" w14:textId="77777777">
        <w:trPr>
          <w:trHeight w:val="334"/>
          <w:jc w:val="center"/>
        </w:trPr>
        <w:tc>
          <w:tcPr>
            <w:tcW w:w="1014" w:type="dxa"/>
            <w:tcBorders>
              <w:bottom w:val="single" w:sz="4" w:space="0" w:color="auto"/>
            </w:tcBorders>
            <w:shd w:val="clear" w:color="auto" w:fill="auto"/>
          </w:tcPr>
          <w:p w14:paraId="5E201A1A" w14:textId="77777777" w:rsidR="00FE0D94" w:rsidRDefault="009D77C0">
            <w:pPr>
              <w:pStyle w:val="BodyChar"/>
            </w:pPr>
            <w:r>
              <w:lastRenderedPageBreak/>
              <w:t>Footer</w:t>
            </w:r>
          </w:p>
        </w:tc>
        <w:tc>
          <w:tcPr>
            <w:tcW w:w="3960" w:type="dxa"/>
            <w:tcBorders>
              <w:bottom w:val="single" w:sz="4" w:space="0" w:color="auto"/>
            </w:tcBorders>
            <w:shd w:val="clear" w:color="auto" w:fill="auto"/>
          </w:tcPr>
          <w:p w14:paraId="10963A81" w14:textId="77777777" w:rsidR="00FE0D94" w:rsidRDefault="009D77C0">
            <w:pPr>
              <w:pStyle w:val="BodyChar"/>
              <w:jc w:val="center"/>
            </w:pPr>
            <w:r>
              <w:t>0 cm</w:t>
            </w:r>
          </w:p>
        </w:tc>
      </w:tr>
    </w:tbl>
    <w:p w14:paraId="6C7004BD" w14:textId="77777777" w:rsidR="00FE0D94" w:rsidRDefault="00FE0D94">
      <w:pPr>
        <w:pStyle w:val="BodyChar"/>
      </w:pPr>
    </w:p>
    <w:p w14:paraId="2072C2F8" w14:textId="77777777" w:rsidR="00FE0D94" w:rsidRDefault="009D77C0">
      <w:pPr>
        <w:pStyle w:val="BodyChar"/>
      </w:pPr>
      <w:r>
        <w:t xml:space="preserve">It is </w:t>
      </w:r>
      <w:r>
        <w:rPr>
          <w:i/>
        </w:rPr>
        <w:t>vital</w:t>
      </w:r>
      <w:r>
        <w:t xml:space="preserve"> that you </w:t>
      </w:r>
      <w:r>
        <w:rPr>
          <w:b/>
        </w:rPr>
        <w:t>do not add any headers, footers or page numbers to your paper</w:t>
      </w:r>
      <w:r>
        <w:t>; these will be added during the production process at IOP Publishing (this is why the Header and Footer margins are set to 0 cm in table 1).</w:t>
      </w:r>
    </w:p>
    <w:p w14:paraId="6DAE64C1" w14:textId="77777777" w:rsidR="00FE0D94" w:rsidRDefault="009D77C0">
      <w:pPr>
        <w:pStyle w:val="section"/>
      </w:pPr>
      <w:r>
        <w:t>Formatting the title, authors and affiliations</w:t>
      </w:r>
    </w:p>
    <w:p w14:paraId="565C36F3" w14:textId="77777777" w:rsidR="00FE0D94" w:rsidRDefault="009D77C0">
      <w:pPr>
        <w:pStyle w:val="BodyChar"/>
      </w:pPr>
      <w:r>
        <w:t xml:space="preserve">Please follow these instructions as carefully as possible so all articles within a conference have the same style to the title page. This paragraph follows a section title so it should not be </w:t>
      </w:r>
      <w:proofErr w:type="gramStart"/>
      <w:r>
        <w:t>indented[</w:t>
      </w:r>
      <w:proofErr w:type="gramEnd"/>
      <w:r>
        <w:t>2-3].</w:t>
      </w:r>
    </w:p>
    <w:p w14:paraId="2AB4E56A" w14:textId="77777777" w:rsidR="00FE0D94" w:rsidRDefault="009D77C0">
      <w:pPr>
        <w:pStyle w:val="subsection"/>
      </w:pPr>
      <w:r>
        <w:t>Formatting the title</w:t>
      </w:r>
    </w:p>
    <w:p w14:paraId="78D1E4E0" w14:textId="77777777" w:rsidR="00FE0D94" w:rsidRDefault="009D77C0">
      <w:pPr>
        <w:pStyle w:val="BodyChar"/>
      </w:pPr>
      <w:r>
        <w:t xml:space="preserve">The title is set </w:t>
      </w:r>
      <w:proofErr w:type="gramStart"/>
      <w:r>
        <w:t>17 point</w:t>
      </w:r>
      <w:proofErr w:type="gramEnd"/>
      <w:r>
        <w:t xml:space="preserve"> Times Bold, flush left, unjustified. The first letter of the title should be capitalized with the rest in lower case. It should not be indented. Leave 28 mm of space above the title and 10 mm after the title. </w:t>
      </w:r>
    </w:p>
    <w:p w14:paraId="27466F9F" w14:textId="77777777" w:rsidR="00FE0D94" w:rsidRDefault="009D77C0">
      <w:pPr>
        <w:pStyle w:val="subsection"/>
      </w:pPr>
      <w:r>
        <w:t xml:space="preserve">Formatting author names </w:t>
      </w:r>
    </w:p>
    <w:p w14:paraId="5434DF2F" w14:textId="77777777" w:rsidR="00FE0D94" w:rsidRDefault="009D77C0">
      <w:pPr>
        <w:pStyle w:val="BodyChar"/>
      </w:pPr>
      <w:r>
        <w:t xml:space="preserve">The list of authors should be indented 25 mm to match the abstract. The style for the names is initials then surname, with a comma after all but the last two names, which are separated by ‘and’. Initials should not have full stops—for example </w:t>
      </w:r>
      <w:r>
        <w:rPr>
          <w:b/>
        </w:rPr>
        <w:t>A J Smith</w:t>
      </w:r>
      <w:r>
        <w:t xml:space="preserve"> and </w:t>
      </w:r>
      <w:r>
        <w:rPr>
          <w:rStyle w:val="StyleBodyCharNotBoldItalicChar"/>
        </w:rPr>
        <w:t>not</w:t>
      </w:r>
      <w:r>
        <w:t xml:space="preserve"> </w:t>
      </w:r>
      <w:r>
        <w:rPr>
          <w:b/>
        </w:rPr>
        <w:t>A. J. Smith</w:t>
      </w:r>
      <w:r>
        <w:t>. First names in full may be used if desired. If an author has additional information to appear as a footnote, such as a permanent address or to indicate that they are the corresponding author, the footnote should be entered after the surname.</w:t>
      </w:r>
    </w:p>
    <w:p w14:paraId="0B62DF4D" w14:textId="77777777" w:rsidR="00FE0D94" w:rsidRDefault="009D77C0">
      <w:pPr>
        <w:pStyle w:val="subsection"/>
      </w:pPr>
      <w:r>
        <w:t>Formatting author affiliations</w:t>
      </w:r>
    </w:p>
    <w:p w14:paraId="6B1D3C8D" w14:textId="77777777" w:rsidR="00FE0D94" w:rsidRDefault="009D77C0">
      <w:pPr>
        <w:pStyle w:val="BodyChar"/>
      </w:pPr>
      <w:r>
        <w:t xml:space="preserve">Please ensure that affiliations are as full and complete as possible and include the </w:t>
      </w:r>
      <w:proofErr w:type="gramStart"/>
      <w:r>
        <w:t>country[</w:t>
      </w:r>
      <w:proofErr w:type="gramEnd"/>
      <w:r>
        <w:t xml:space="preserve">4]. The addresses of the authors’ affiliations follow the list of authors and should also be indented 25 mm to match the abstract. If the authors are at different addresses, numbered superscripts should be used after each surname to reference an author to his/her address. The numbered superscripts should </w:t>
      </w:r>
      <w:r>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5BA8D42C" w14:textId="77777777" w:rsidR="00FE0D94" w:rsidRDefault="00FE0D94">
      <w:pPr>
        <w:pStyle w:val="BodyChar"/>
      </w:pPr>
    </w:p>
    <w:p w14:paraId="76E08C00" w14:textId="77777777" w:rsidR="00FE0D94" w:rsidRDefault="009D77C0">
      <w:pPr>
        <w:pStyle w:val="25mmIndent"/>
        <w:ind w:left="1134"/>
        <w:rPr>
          <w:b/>
        </w:rPr>
      </w:pPr>
      <w:r>
        <w:rPr>
          <w:b/>
        </w:rPr>
        <w:t>J Mucklow</w:t>
      </w:r>
      <w:r>
        <w:rPr>
          <w:vertAlign w:val="superscript"/>
        </w:rPr>
        <w:t>1,3</w:t>
      </w:r>
      <w:r>
        <w:rPr>
          <w:b/>
        </w:rPr>
        <w:t>, J E Thomas</w:t>
      </w:r>
      <w:r>
        <w:rPr>
          <w:vertAlign w:val="superscript"/>
        </w:rPr>
        <w:t>1,4</w:t>
      </w:r>
      <w:r>
        <w:rPr>
          <w:b/>
        </w:rPr>
        <w:t xml:space="preserve"> and A J Cox</w:t>
      </w:r>
      <w:r>
        <w:rPr>
          <w:vertAlign w:val="superscript"/>
        </w:rPr>
        <w:t>2,5</w:t>
      </w:r>
    </w:p>
    <w:p w14:paraId="1F67CB0C" w14:textId="77777777" w:rsidR="00FE0D94" w:rsidRDefault="009D77C0">
      <w:pPr>
        <w:pStyle w:val="BodyChar"/>
      </w:pPr>
      <w:r>
        <w:t xml:space="preserve">where there are three addresses, you should insert numbered superscripts 1, 2 and 3 to link surnames to addresses and then insert </w:t>
      </w:r>
      <w:r>
        <w:rPr>
          <w:rStyle w:val="StyleBodyCharNotBoldItalicChar"/>
        </w:rPr>
        <w:t>footnotes</w:t>
      </w:r>
      <w:r>
        <w:t xml:space="preserve"> 4 and 5. Note that the first footnote in the main text will now be number 6.</w:t>
      </w:r>
    </w:p>
    <w:p w14:paraId="6BE54653" w14:textId="77777777" w:rsidR="00FE0D94" w:rsidRDefault="009D77C0">
      <w:pPr>
        <w:pStyle w:val="StylesubsubsectionAfter227pt"/>
        <w:rPr>
          <w:i/>
        </w:rPr>
      </w:pPr>
      <w:r>
        <w:rPr>
          <w:rStyle w:val="StyleBodyCharNotBoldItalicChar"/>
        </w:rPr>
        <w:t>An example.</w:t>
      </w:r>
      <w:r>
        <w:rPr>
          <w:i/>
        </w:rPr>
        <w:t xml:space="preserve"> </w:t>
      </w:r>
      <w:r>
        <w:t xml:space="preserve">In this example we can see that there are footnotes after each author name and only 5 addresses; the 6th footnote might say, for example, ‘Author to whom any correspondence should be addressed.’ In addition, acknowledgment of grants or funding, temporary addresses </w:t>
      </w:r>
      <w:proofErr w:type="spellStart"/>
      <w:r>
        <w:t>etc</w:t>
      </w:r>
      <w:proofErr w:type="spellEnd"/>
      <w:r>
        <w:t xml:space="preserve"> might also be indicated by </w:t>
      </w:r>
      <w:proofErr w:type="gramStart"/>
      <w:r>
        <w:t>footnotes[</w:t>
      </w:r>
      <w:proofErr w:type="gramEnd"/>
      <w:r>
        <w:t xml:space="preserve">5]. </w:t>
      </w:r>
    </w:p>
    <w:p w14:paraId="55C7DC7B" w14:textId="77777777" w:rsidR="00FE0D94" w:rsidRDefault="00FE0D94">
      <w:pPr>
        <w:pStyle w:val="BodyChar"/>
      </w:pPr>
    </w:p>
    <w:p w14:paraId="6F623E1C" w14:textId="77777777" w:rsidR="00FE0D94" w:rsidRDefault="009D77C0">
      <w:pPr>
        <w:pStyle w:val="section"/>
      </w:pPr>
      <w:r>
        <w:lastRenderedPageBreak/>
        <w:t>Formatting the text</w:t>
      </w:r>
    </w:p>
    <w:p w14:paraId="26F5B9CD" w14:textId="77777777" w:rsidR="00FE0D94" w:rsidRDefault="009D77C0">
      <w:pPr>
        <w:pStyle w:val="BodyChar"/>
      </w:pPr>
      <w:r>
        <w:t>The text of your paper should be formatted as follows:</w:t>
      </w:r>
    </w:p>
    <w:p w14:paraId="3BE5AA3D" w14:textId="77777777" w:rsidR="00FE0D94" w:rsidRDefault="00FE0D94">
      <w:pPr>
        <w:pStyle w:val="BodyIndent"/>
      </w:pPr>
    </w:p>
    <w:p w14:paraId="74C0CBE9" w14:textId="77777777" w:rsidR="00FE0D94" w:rsidRDefault="009D77C0">
      <w:pPr>
        <w:pStyle w:val="Bulleted"/>
      </w:pPr>
      <w:proofErr w:type="gramStart"/>
      <w:r>
        <w:t>11 point</w:t>
      </w:r>
      <w:proofErr w:type="gramEnd"/>
      <w:r>
        <w:t xml:space="preserve"> Times or Times New Roman. </w:t>
      </w:r>
    </w:p>
    <w:p w14:paraId="235B9D1C" w14:textId="77777777" w:rsidR="00FE0D94" w:rsidRDefault="009D77C0">
      <w:pPr>
        <w:pStyle w:val="Bulleted"/>
      </w:pPr>
      <w:r>
        <w:t>The text should be set to single line spacing.</w:t>
      </w:r>
    </w:p>
    <w:p w14:paraId="0CA71191" w14:textId="77777777" w:rsidR="00FE0D94" w:rsidRDefault="009D77C0">
      <w:pPr>
        <w:pStyle w:val="Bulleted"/>
      </w:pPr>
      <w:r>
        <w:t>Paragraphs should be justified.</w:t>
      </w:r>
    </w:p>
    <w:p w14:paraId="0059ABB7" w14:textId="77777777" w:rsidR="00FE0D94" w:rsidRDefault="009D77C0">
      <w:pPr>
        <w:pStyle w:val="Bulleted"/>
      </w:pPr>
      <w:r>
        <w:t>The first paragraph after a section or subsection heading should not be indented; subsequent paragraphs should be indented by 5 mm.</w:t>
      </w:r>
    </w:p>
    <w:p w14:paraId="0B1D3C43" w14:textId="77777777" w:rsidR="00FE0D94" w:rsidRDefault="00FE0D94">
      <w:pPr>
        <w:pStyle w:val="Bulleted"/>
        <w:numPr>
          <w:ilvl w:val="0"/>
          <w:numId w:val="0"/>
        </w:numPr>
        <w:ind w:left="720" w:hanging="360"/>
      </w:pPr>
    </w:p>
    <w:p w14:paraId="7B9D9354" w14:textId="77777777" w:rsidR="00FE0D94" w:rsidRDefault="00FE0D94">
      <w:pPr>
        <w:pStyle w:val="Bulleted"/>
        <w:numPr>
          <w:ilvl w:val="0"/>
          <w:numId w:val="0"/>
        </w:numPr>
        <w:ind w:left="720" w:hanging="360"/>
      </w:pPr>
    </w:p>
    <w:p w14:paraId="672A068C" w14:textId="77777777" w:rsidR="00FE0D94" w:rsidRDefault="00FE0D94">
      <w:pPr>
        <w:pStyle w:val="Bulleted"/>
        <w:numPr>
          <w:ilvl w:val="0"/>
          <w:numId w:val="0"/>
        </w:numPr>
        <w:ind w:left="720" w:hanging="360"/>
      </w:pPr>
    </w:p>
    <w:p w14:paraId="524A2251" w14:textId="77777777" w:rsidR="00FE0D94" w:rsidRDefault="009D77C0">
      <w:pPr>
        <w:pStyle w:val="section"/>
        <w:tabs>
          <w:tab w:val="clear" w:pos="567"/>
        </w:tabs>
        <w:rPr>
          <w:sz w:val="24"/>
        </w:rPr>
      </w:pPr>
      <w:r>
        <w:t>Sections, subsections and subsubsections</w:t>
      </w:r>
    </w:p>
    <w:p w14:paraId="01136821" w14:textId="77777777" w:rsidR="00FE0D94" w:rsidRDefault="009D77C0">
      <w:pPr>
        <w:pStyle w:val="BodyChar"/>
      </w:pPr>
      <w:r>
        <w:t>The use of sections to divide the text of the paper is optional and left as a decision for the author. Where the author wishes to divide the paper into sections the formatting shown in table 2 should be used.</w:t>
      </w:r>
    </w:p>
    <w:p w14:paraId="608E6046" w14:textId="77777777" w:rsidR="00FE0D94" w:rsidRDefault="009D77C0">
      <w:pPr>
        <w:pStyle w:val="subsection"/>
        <w:spacing w:after="120"/>
      </w:pPr>
      <w:r>
        <w:t>Style and spacing</w:t>
      </w:r>
    </w:p>
    <w:tbl>
      <w:tblPr>
        <w:tblW w:w="0" w:type="auto"/>
        <w:jc w:val="center"/>
        <w:tblCellMar>
          <w:top w:w="40" w:type="dxa"/>
          <w:left w:w="0" w:type="dxa"/>
          <w:bottom w:w="40" w:type="dxa"/>
          <w:right w:w="0" w:type="dxa"/>
        </w:tblCellMar>
        <w:tblLook w:val="04A0" w:firstRow="1" w:lastRow="0" w:firstColumn="1" w:lastColumn="0" w:noHBand="0" w:noVBand="1"/>
      </w:tblPr>
      <w:tblGrid>
        <w:gridCol w:w="1424"/>
        <w:gridCol w:w="2552"/>
        <w:gridCol w:w="4256"/>
      </w:tblGrid>
      <w:tr w:rsidR="00FE0D94" w14:paraId="7AD99903" w14:textId="77777777">
        <w:trPr>
          <w:jc w:val="center"/>
        </w:trPr>
        <w:tc>
          <w:tcPr>
            <w:tcW w:w="8232" w:type="dxa"/>
            <w:gridSpan w:val="3"/>
            <w:tcBorders>
              <w:bottom w:val="single" w:sz="4" w:space="0" w:color="auto"/>
            </w:tcBorders>
            <w:shd w:val="clear" w:color="auto" w:fill="auto"/>
          </w:tcPr>
          <w:p w14:paraId="511056AA" w14:textId="77777777" w:rsidR="00FE0D94" w:rsidRDefault="009D77C0">
            <w:pPr>
              <w:pStyle w:val="TableCaptionCentred"/>
            </w:pPr>
            <w:r>
              <w:rPr>
                <w:b/>
              </w:rPr>
              <w:t>Table 2.</w:t>
            </w:r>
            <w:r>
              <w:t xml:space="preserve"> Formatting sections, subsections and subsubsections.</w:t>
            </w:r>
          </w:p>
        </w:tc>
      </w:tr>
      <w:tr w:rsidR="00FE0D94" w14:paraId="4BA26F07" w14:textId="77777777">
        <w:trPr>
          <w:jc w:val="center"/>
        </w:trPr>
        <w:tc>
          <w:tcPr>
            <w:tcW w:w="1424" w:type="dxa"/>
            <w:shd w:val="clear" w:color="auto" w:fill="auto"/>
          </w:tcPr>
          <w:p w14:paraId="08CFFF74" w14:textId="77777777" w:rsidR="00FE0D94" w:rsidRDefault="00FE0D94">
            <w:pPr>
              <w:pStyle w:val="BodyChar"/>
              <w:spacing w:before="40" w:after="40"/>
              <w:rPr>
                <w:b/>
              </w:rPr>
            </w:pPr>
          </w:p>
        </w:tc>
        <w:tc>
          <w:tcPr>
            <w:tcW w:w="2552" w:type="dxa"/>
            <w:tcBorders>
              <w:top w:val="single" w:sz="4" w:space="0" w:color="auto"/>
              <w:bottom w:val="single" w:sz="4" w:space="0" w:color="auto"/>
            </w:tcBorders>
            <w:shd w:val="clear" w:color="auto" w:fill="auto"/>
          </w:tcPr>
          <w:p w14:paraId="2E87C641" w14:textId="77777777" w:rsidR="00FE0D94" w:rsidRDefault="009D77C0">
            <w:pPr>
              <w:pStyle w:val="BodyChar"/>
              <w:spacing w:before="40" w:after="40"/>
            </w:pPr>
            <w:r>
              <w:t xml:space="preserve">Font </w:t>
            </w:r>
          </w:p>
        </w:tc>
        <w:tc>
          <w:tcPr>
            <w:tcW w:w="4256" w:type="dxa"/>
            <w:tcBorders>
              <w:top w:val="single" w:sz="4" w:space="0" w:color="auto"/>
              <w:bottom w:val="single" w:sz="4" w:space="0" w:color="auto"/>
            </w:tcBorders>
            <w:shd w:val="clear" w:color="auto" w:fill="auto"/>
          </w:tcPr>
          <w:p w14:paraId="29CD7F89" w14:textId="77777777" w:rsidR="00FE0D94" w:rsidRDefault="009D77C0">
            <w:pPr>
              <w:pStyle w:val="BodyChar"/>
              <w:spacing w:before="40" w:after="40"/>
            </w:pPr>
            <w:r>
              <w:t>Spacing</w:t>
            </w:r>
          </w:p>
        </w:tc>
      </w:tr>
      <w:tr w:rsidR="00FE0D94" w14:paraId="07300460" w14:textId="77777777">
        <w:trPr>
          <w:jc w:val="center"/>
        </w:trPr>
        <w:tc>
          <w:tcPr>
            <w:tcW w:w="1424" w:type="dxa"/>
            <w:shd w:val="clear" w:color="auto" w:fill="auto"/>
          </w:tcPr>
          <w:p w14:paraId="318A4B97" w14:textId="77777777" w:rsidR="00FE0D94" w:rsidRDefault="009D77C0">
            <w:pPr>
              <w:pStyle w:val="BodyChar"/>
            </w:pPr>
            <w:r>
              <w:t>Section</w:t>
            </w:r>
          </w:p>
        </w:tc>
        <w:tc>
          <w:tcPr>
            <w:tcW w:w="2552" w:type="dxa"/>
            <w:tcBorders>
              <w:top w:val="single" w:sz="4" w:space="0" w:color="auto"/>
            </w:tcBorders>
            <w:shd w:val="clear" w:color="auto" w:fill="auto"/>
          </w:tcPr>
          <w:p w14:paraId="2182B6D9" w14:textId="77777777" w:rsidR="00FE0D94" w:rsidRDefault="009D77C0">
            <w:pPr>
              <w:pStyle w:val="BodyChar"/>
            </w:pPr>
            <w:proofErr w:type="gramStart"/>
            <w:r>
              <w:t>11 point</w:t>
            </w:r>
            <w:proofErr w:type="gramEnd"/>
            <w:r>
              <w:t xml:space="preserve"> </w:t>
            </w:r>
            <w:r>
              <w:rPr>
                <w:b/>
              </w:rPr>
              <w:t>Times bold</w:t>
            </w:r>
          </w:p>
        </w:tc>
        <w:tc>
          <w:tcPr>
            <w:tcW w:w="4256" w:type="dxa"/>
            <w:tcBorders>
              <w:top w:val="single" w:sz="4" w:space="0" w:color="auto"/>
            </w:tcBorders>
            <w:shd w:val="clear" w:color="auto" w:fill="auto"/>
          </w:tcPr>
          <w:p w14:paraId="2EAD7840" w14:textId="77777777" w:rsidR="00FE0D94" w:rsidRDefault="009D77C0">
            <w:pPr>
              <w:pStyle w:val="BodyChar"/>
            </w:pPr>
            <w:r>
              <w:t>1 line space before a section</w:t>
            </w:r>
          </w:p>
          <w:p w14:paraId="4FEB0BC9" w14:textId="77777777" w:rsidR="00FE0D94" w:rsidRDefault="009D77C0">
            <w:pPr>
              <w:pStyle w:val="BodyChar"/>
              <w:jc w:val="left"/>
            </w:pPr>
            <w:r>
              <w:t>No additional space after a section heading</w:t>
            </w:r>
          </w:p>
        </w:tc>
      </w:tr>
      <w:tr w:rsidR="00FE0D94" w14:paraId="4D07A10D" w14:textId="77777777">
        <w:trPr>
          <w:jc w:val="center"/>
        </w:trPr>
        <w:tc>
          <w:tcPr>
            <w:tcW w:w="1424" w:type="dxa"/>
            <w:shd w:val="clear" w:color="auto" w:fill="auto"/>
          </w:tcPr>
          <w:p w14:paraId="58248EFF" w14:textId="77777777" w:rsidR="00FE0D94" w:rsidRDefault="009D77C0">
            <w:pPr>
              <w:pStyle w:val="BodyChar"/>
            </w:pPr>
            <w:r>
              <w:t>Subsection</w:t>
            </w:r>
          </w:p>
        </w:tc>
        <w:tc>
          <w:tcPr>
            <w:tcW w:w="2552" w:type="dxa"/>
            <w:shd w:val="clear" w:color="auto" w:fill="auto"/>
          </w:tcPr>
          <w:p w14:paraId="0D8EA85A" w14:textId="77777777" w:rsidR="00FE0D94" w:rsidRDefault="009D77C0">
            <w:pPr>
              <w:pStyle w:val="BodyChar"/>
            </w:pPr>
            <w:proofErr w:type="gramStart"/>
            <w:r>
              <w:t>11 point</w:t>
            </w:r>
            <w:proofErr w:type="gramEnd"/>
            <w:r>
              <w:t xml:space="preserve"> </w:t>
            </w:r>
            <w:r>
              <w:rPr>
                <w:i/>
              </w:rPr>
              <w:t>Times Italic</w:t>
            </w:r>
          </w:p>
        </w:tc>
        <w:tc>
          <w:tcPr>
            <w:tcW w:w="4256" w:type="dxa"/>
            <w:shd w:val="clear" w:color="auto" w:fill="auto"/>
          </w:tcPr>
          <w:p w14:paraId="34DD44C3" w14:textId="77777777" w:rsidR="00FE0D94" w:rsidRDefault="009D77C0">
            <w:pPr>
              <w:pStyle w:val="BodyChar"/>
            </w:pPr>
            <w:r>
              <w:t>1 line space before a subsection</w:t>
            </w:r>
          </w:p>
          <w:p w14:paraId="27A3ABEE" w14:textId="77777777" w:rsidR="00FE0D94" w:rsidRDefault="009D77C0">
            <w:pPr>
              <w:pStyle w:val="BodyChar"/>
              <w:jc w:val="left"/>
            </w:pPr>
            <w:r>
              <w:t>No space after a subsubsection heading</w:t>
            </w:r>
          </w:p>
        </w:tc>
      </w:tr>
      <w:tr w:rsidR="00FE0D94" w14:paraId="178B5E7E" w14:textId="77777777">
        <w:trPr>
          <w:jc w:val="center"/>
        </w:trPr>
        <w:tc>
          <w:tcPr>
            <w:tcW w:w="1424" w:type="dxa"/>
            <w:tcBorders>
              <w:bottom w:val="single" w:sz="4" w:space="0" w:color="auto"/>
            </w:tcBorders>
            <w:shd w:val="clear" w:color="auto" w:fill="auto"/>
          </w:tcPr>
          <w:p w14:paraId="38BA5686" w14:textId="77777777" w:rsidR="00FE0D94" w:rsidRDefault="009D77C0">
            <w:pPr>
              <w:pStyle w:val="BodyChar"/>
            </w:pPr>
            <w:r>
              <w:t>Subsubsection</w:t>
            </w:r>
          </w:p>
        </w:tc>
        <w:tc>
          <w:tcPr>
            <w:tcW w:w="2552" w:type="dxa"/>
            <w:tcBorders>
              <w:bottom w:val="single" w:sz="4" w:space="0" w:color="auto"/>
            </w:tcBorders>
            <w:shd w:val="clear" w:color="auto" w:fill="auto"/>
          </w:tcPr>
          <w:p w14:paraId="5F96349C" w14:textId="77777777" w:rsidR="00FE0D94" w:rsidRDefault="009D77C0">
            <w:pPr>
              <w:pStyle w:val="BodyChar"/>
            </w:pPr>
            <w:proofErr w:type="gramStart"/>
            <w:r>
              <w:t>11 point</w:t>
            </w:r>
            <w:proofErr w:type="gramEnd"/>
            <w:r>
              <w:t xml:space="preserve"> </w:t>
            </w:r>
            <w:r>
              <w:rPr>
                <w:i/>
              </w:rPr>
              <w:t>Times Italic</w:t>
            </w:r>
          </w:p>
        </w:tc>
        <w:tc>
          <w:tcPr>
            <w:tcW w:w="4256" w:type="dxa"/>
            <w:tcBorders>
              <w:bottom w:val="single" w:sz="4" w:space="0" w:color="auto"/>
            </w:tcBorders>
            <w:shd w:val="clear" w:color="auto" w:fill="auto"/>
          </w:tcPr>
          <w:p w14:paraId="206D2E06" w14:textId="77777777" w:rsidR="00FE0D94" w:rsidRDefault="009D77C0">
            <w:pPr>
              <w:pStyle w:val="BodyChar"/>
            </w:pPr>
            <w:r>
              <w:t>Subsubsections should end with a full stop (period) and run into the text of the paragraph</w:t>
            </w:r>
          </w:p>
        </w:tc>
      </w:tr>
    </w:tbl>
    <w:p w14:paraId="58B4D818" w14:textId="77777777" w:rsidR="00FE0D94" w:rsidRDefault="009D77C0">
      <w:pPr>
        <w:pStyle w:val="subsection"/>
        <w:tabs>
          <w:tab w:val="clear" w:pos="567"/>
        </w:tabs>
      </w:pPr>
      <w:r>
        <w:t xml:space="preserve">Numbering </w:t>
      </w:r>
    </w:p>
    <w:p w14:paraId="2CD30622" w14:textId="77777777" w:rsidR="00FE0D94" w:rsidRDefault="009D77C0">
      <w:pPr>
        <w:pStyle w:val="BodyChar"/>
      </w:pPr>
      <w:r>
        <w:t>Sections should be numbered with a dot following the number and then separated by a single space:</w:t>
      </w:r>
    </w:p>
    <w:p w14:paraId="369F1208" w14:textId="77777777" w:rsidR="00FE0D94" w:rsidRDefault="00FE0D94">
      <w:pPr>
        <w:pStyle w:val="BodyChar"/>
      </w:pPr>
    </w:p>
    <w:p w14:paraId="0F8381EB" w14:textId="77777777" w:rsidR="00FE0D94" w:rsidRDefault="009D77C0">
      <w:pPr>
        <w:pStyle w:val="Bulleted"/>
      </w:pPr>
      <w:r>
        <w:t>sections should be numbered 1, 2, 3, etc</w:t>
      </w:r>
    </w:p>
    <w:p w14:paraId="431BD303" w14:textId="77777777" w:rsidR="00FE0D94" w:rsidRDefault="009D77C0">
      <w:pPr>
        <w:pStyle w:val="Bulleted"/>
      </w:pPr>
      <w:r>
        <w:t>subsections should be numbered 2.1, 2.2, 2.3, etc</w:t>
      </w:r>
    </w:p>
    <w:p w14:paraId="1D7AEE3D" w14:textId="77777777" w:rsidR="00FE0D94" w:rsidRDefault="009D77C0">
      <w:pPr>
        <w:pStyle w:val="Bulleted"/>
      </w:pPr>
      <w:r>
        <w:t>subsubsections should be numbered 2.3.1, 2.3.2, etc</w:t>
      </w:r>
    </w:p>
    <w:p w14:paraId="10124CF7" w14:textId="77777777" w:rsidR="00FE0D94" w:rsidRDefault="009D77C0">
      <w:pPr>
        <w:pStyle w:val="section"/>
      </w:pPr>
      <w:r>
        <w:t>Footnotes</w:t>
      </w:r>
    </w:p>
    <w:p w14:paraId="291F590D" w14:textId="77777777" w:rsidR="00FE0D94" w:rsidRDefault="009D77C0">
      <w:pPr>
        <w:pStyle w:val="BodyChar"/>
      </w:pPr>
      <w:r>
        <w:t>Footnotes should be avoided whenever possible. If required they should be used only for brief notes that do not fit conveniently into the text.</w:t>
      </w:r>
    </w:p>
    <w:p w14:paraId="32A81FD7" w14:textId="77777777" w:rsidR="00FE0D94" w:rsidRDefault="009D77C0">
      <w:pPr>
        <w:pStyle w:val="section"/>
      </w:pPr>
      <w:r>
        <w:t>Figures</w:t>
      </w:r>
    </w:p>
    <w:p w14:paraId="76DA45F5" w14:textId="77777777" w:rsidR="00FE0D94" w:rsidRDefault="009D77C0">
      <w:pPr>
        <w:pStyle w:val="BodyChar"/>
      </w:pPr>
      <w:r>
        <w:t>Each figure should have a brief caption describing it and, if necessary, a key to interpret the various lines and symbols on the figure.</w:t>
      </w:r>
    </w:p>
    <w:p w14:paraId="2EBAB374" w14:textId="77777777" w:rsidR="00FE0D94" w:rsidRDefault="009D77C0">
      <w:pPr>
        <w:pStyle w:val="subsection"/>
      </w:pPr>
      <w:r>
        <w:lastRenderedPageBreak/>
        <w:t>Space considerations</w:t>
      </w:r>
    </w:p>
    <w:p w14:paraId="4B832EE6" w14:textId="77777777" w:rsidR="00FE0D94" w:rsidRDefault="009D77C0">
      <w:pPr>
        <w:pStyle w:val="BodyChar"/>
      </w:pPr>
      <w:r>
        <w:t>Authors should try to make economical use of the space on the page; for example:</w:t>
      </w:r>
    </w:p>
    <w:p w14:paraId="02AB0B85" w14:textId="77777777" w:rsidR="00FE0D94" w:rsidRDefault="00FE0D94">
      <w:pPr>
        <w:pStyle w:val="BodyChar"/>
      </w:pPr>
    </w:p>
    <w:p w14:paraId="76E5983F" w14:textId="77777777" w:rsidR="00FE0D94" w:rsidRDefault="009D77C0">
      <w:pPr>
        <w:pStyle w:val="Bulleted"/>
      </w:pPr>
      <w:r>
        <w:t xml:space="preserve">avoid excessively large white space borders </w:t>
      </w:r>
      <w:r>
        <w:rPr>
          <w:i/>
        </w:rPr>
        <w:t>around</w:t>
      </w:r>
      <w:r>
        <w:t xml:space="preserve"> your graphics;</w:t>
      </w:r>
    </w:p>
    <w:p w14:paraId="610EAC29" w14:textId="77777777" w:rsidR="00FE0D94" w:rsidRDefault="009D77C0">
      <w:pPr>
        <w:pStyle w:val="Bulleted"/>
      </w:pPr>
      <w:r>
        <w:t xml:space="preserve">try to design illustrations that make good use of the available space—avoid unnecessarily large amounts of white space </w:t>
      </w:r>
      <w:r>
        <w:rPr>
          <w:i/>
        </w:rPr>
        <w:t>within</w:t>
      </w:r>
      <w:r>
        <w:t xml:space="preserve"> the graphic;</w:t>
      </w:r>
    </w:p>
    <w:p w14:paraId="0AEF9ACE" w14:textId="77777777" w:rsidR="00FE0D94" w:rsidRDefault="00FE0D94">
      <w:pPr>
        <w:pStyle w:val="Bulleted"/>
        <w:numPr>
          <w:ilvl w:val="0"/>
          <w:numId w:val="0"/>
        </w:numPr>
        <w:ind w:left="360"/>
      </w:pPr>
    </w:p>
    <w:p w14:paraId="2512989F" w14:textId="77777777" w:rsidR="00FE0D94" w:rsidRDefault="009D77C0">
      <w:pPr>
        <w:pStyle w:val="subsection"/>
      </w:pPr>
      <w:r>
        <w:t>Text in figures</w:t>
      </w:r>
    </w:p>
    <w:p w14:paraId="5575BFB0" w14:textId="77777777" w:rsidR="00FE0D94" w:rsidRDefault="009D77C0">
      <w:pPr>
        <w:pStyle w:val="BodyChar"/>
      </w:pPr>
      <w:r>
        <w:t xml:space="preserve">Wherever possible try to ensure that the size of the text in your figures (apart from superscripts/subscripts) is approximately the same size as the main text (11 points). </w:t>
      </w:r>
    </w:p>
    <w:p w14:paraId="2147980F" w14:textId="77777777" w:rsidR="00FE0D94" w:rsidRDefault="009D77C0">
      <w:pPr>
        <w:pStyle w:val="subsection"/>
      </w:pPr>
      <w:r>
        <w:t>Line thickness</w:t>
      </w:r>
    </w:p>
    <w:p w14:paraId="52A1381D" w14:textId="77777777" w:rsidR="00FE0D94" w:rsidRDefault="009D77C0">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0DF28103" w14:textId="77777777" w:rsidR="00FE0D94" w:rsidRDefault="009D77C0">
      <w:pPr>
        <w:pStyle w:val="subsection"/>
      </w:pPr>
      <w:proofErr w:type="spellStart"/>
      <w:r>
        <w:t>Colour</w:t>
      </w:r>
      <w:proofErr w:type="spellEnd"/>
      <w:r>
        <w:t xml:space="preserve"> illustrations</w:t>
      </w:r>
    </w:p>
    <w:p w14:paraId="2B4C06B7" w14:textId="77777777" w:rsidR="00FE0D94" w:rsidRDefault="009D77C0">
      <w:pPr>
        <w:pStyle w:val="BodyChar"/>
      </w:pPr>
      <w:r>
        <w:t>You are free to use colour illustrations for the online version of</w:t>
      </w:r>
      <w:r>
        <w:rPr>
          <w:i/>
        </w:rPr>
        <w:t xml:space="preserve"> Journal of Physics: Conference Series</w:t>
      </w:r>
      <w:r>
        <w:t xml:space="preserve"> but any print version </w:t>
      </w:r>
      <w:r>
        <w:rPr>
          <w:rFonts w:cs="Arial"/>
        </w:rPr>
        <w:t xml:space="preserve">will only be printed in black and white </w:t>
      </w:r>
      <w:r>
        <w:rPr>
          <w:rFonts w:cs="Arial"/>
          <w:b/>
          <w:bCs/>
        </w:rPr>
        <w:t xml:space="preserve">unless special arrangements have been made with your conference organizer for colour printing. Please check with the conference organizer whether or not this is the case. </w:t>
      </w:r>
      <w:r>
        <w:rPr>
          <w:rFonts w:cs="Arial"/>
        </w:rPr>
        <w:t xml:space="preserve">If any print version will be black and white only, you should </w:t>
      </w:r>
      <w:r>
        <w:t xml:space="preserve">check your figure captions carefully and remove any reference to colour in the illustration and text. In addition, some colour figures will degrade or suffer loss of information when converted to black and white and this should be </w:t>
      </w:r>
      <w:proofErr w:type="gramStart"/>
      <w:r>
        <w:t>taken into account</w:t>
      </w:r>
      <w:proofErr w:type="gramEnd"/>
      <w:r>
        <w:t xml:space="preserve"> when preparing them.</w:t>
      </w:r>
    </w:p>
    <w:p w14:paraId="1EAA5DEB" w14:textId="77777777" w:rsidR="00FE0D94" w:rsidRDefault="009D77C0">
      <w:pPr>
        <w:pStyle w:val="subsection"/>
      </w:pPr>
      <w:r>
        <w:t>Positioning figures</w:t>
      </w:r>
    </w:p>
    <w:p w14:paraId="08E1C622" w14:textId="77777777" w:rsidR="00FE0D94" w:rsidRDefault="009D77C0">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587ABDF2" w14:textId="77777777" w:rsidR="00FE0D94" w:rsidRDefault="009D77C0">
      <w:pPr>
        <w:pStyle w:val="subsection"/>
      </w:pPr>
      <w:r>
        <w:t>Figure captions/numbering</w:t>
      </w:r>
    </w:p>
    <w:p w14:paraId="77D5E492" w14:textId="77777777" w:rsidR="00FE0D94" w:rsidRDefault="009D77C0">
      <w:pPr>
        <w:pStyle w:val="BodyChar"/>
      </w:pPr>
      <w:r>
        <w:t>Captions should be below the figure and separated from it by a distance of 6 points—although to save space it is acceptable to put the caption next to the figure. Figures should be numbered sequentially through the text</w:t>
      </w:r>
      <w:proofErr w:type="gramStart"/>
      <w:r>
        <w:t>—‘</w:t>
      </w:r>
      <w:proofErr w:type="gramEnd"/>
      <w:r>
        <w:t>Figure 1’, ‘Figure 2’ and so forth and should be referenced in the text as ‘figure 1’, ‘figure 2’,… and not ‘fig. 1’, ‘fig. 2’, ….</w:t>
      </w:r>
    </w:p>
    <w:p w14:paraId="63AEB850" w14:textId="77777777" w:rsidR="00FE0D94" w:rsidRDefault="009D77C0">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40E1B7E5" w14:textId="77777777" w:rsidR="00FE0D94" w:rsidRDefault="009D77C0">
      <w:pPr>
        <w:pStyle w:val="subsubsection"/>
        <w:rPr>
          <w:rStyle w:val="StylesubsubsectionNotItalic1CharChar"/>
        </w:rPr>
      </w:pPr>
      <w:r>
        <w:t xml:space="preserve">Examples. </w:t>
      </w:r>
      <w:r>
        <w:rPr>
          <w:rStyle w:val="StylesubsubsectionNotItalic1CharChar"/>
          <w:i w:val="0"/>
        </w:rPr>
        <w:t xml:space="preserve">The following examples show how to format a number of different figure/caption combinations. </w:t>
      </w:r>
      <w:r>
        <w:rPr>
          <w:rStyle w:val="StylesubsubsectionNotItalic1CharChar"/>
          <w:b/>
          <w:i w:val="0"/>
        </w:rPr>
        <w:t xml:space="preserve">Note that the table borders are shown as broken lines </w:t>
      </w:r>
      <w:r>
        <w:rPr>
          <w:b/>
          <w:i w:val="0"/>
        </w:rPr>
        <w:t>for guidance only</w:t>
      </w:r>
      <w:r>
        <w:rPr>
          <w:rStyle w:val="StylesubsubsectionNotItalic1CharChar"/>
          <w:b/>
          <w:i w:val="0"/>
        </w:rPr>
        <w:t>.</w:t>
      </w:r>
    </w:p>
    <w:p w14:paraId="2E589612" w14:textId="77777777" w:rsidR="00FE0D94" w:rsidRDefault="00FE0D94">
      <w:pPr>
        <w:pStyle w:val="subsubsection"/>
        <w:numPr>
          <w:ilvl w:val="0"/>
          <w:numId w:val="0"/>
        </w:num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4A0" w:firstRow="1" w:lastRow="0" w:firstColumn="1" w:lastColumn="0" w:noHBand="0" w:noVBand="1"/>
      </w:tblPr>
      <w:tblGrid>
        <w:gridCol w:w="1329"/>
        <w:gridCol w:w="3613"/>
        <w:gridCol w:w="2766"/>
        <w:gridCol w:w="56"/>
        <w:gridCol w:w="1412"/>
      </w:tblGrid>
      <w:tr w:rsidR="00FE0D94" w14:paraId="7364B671" w14:textId="77777777">
        <w:trPr>
          <w:gridBefore w:val="1"/>
          <w:gridAfter w:val="2"/>
          <w:wBefore w:w="1329" w:type="dxa"/>
          <w:wAfter w:w="1468" w:type="dxa"/>
          <w:jc w:val="center"/>
        </w:trPr>
        <w:tc>
          <w:tcPr>
            <w:tcW w:w="6379" w:type="dxa"/>
            <w:gridSpan w:val="2"/>
            <w:shd w:val="clear" w:color="auto" w:fill="auto"/>
          </w:tcPr>
          <w:p w14:paraId="17820E21" w14:textId="77777777" w:rsidR="00FE0D94" w:rsidRDefault="009D77C0">
            <w:pPr>
              <w:pStyle w:val="BodyChar"/>
              <w:jc w:val="center"/>
            </w:pPr>
            <w:r>
              <w:rPr>
                <w:noProof/>
                <w:lang w:eastAsia="en-GB"/>
              </w:rPr>
              <w:drawing>
                <wp:inline distT="0" distB="0" distL="0" distR="0" wp14:anchorId="3F1BC92F" wp14:editId="2801E5B8">
                  <wp:extent cx="3622675" cy="853440"/>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WiderFigureShort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3619500" cy="853168"/>
                          </a:xfrm>
                          <a:prstGeom prst="rect">
                            <a:avLst/>
                          </a:prstGeom>
                          <a:noFill/>
                          <a:ln>
                            <a:noFill/>
                          </a:ln>
                        </pic:spPr>
                      </pic:pic>
                    </a:graphicData>
                  </a:graphic>
                </wp:inline>
              </w:drawing>
            </w:r>
          </w:p>
        </w:tc>
      </w:tr>
      <w:tr w:rsidR="00FE0D94" w14:paraId="22ADE1B6" w14:textId="77777777">
        <w:trPr>
          <w:gridBefore w:val="1"/>
          <w:gridAfter w:val="1"/>
          <w:wBefore w:w="1329" w:type="dxa"/>
          <w:wAfter w:w="1412" w:type="dxa"/>
          <w:jc w:val="center"/>
        </w:trPr>
        <w:tc>
          <w:tcPr>
            <w:tcW w:w="6435" w:type="dxa"/>
            <w:gridSpan w:val="3"/>
            <w:shd w:val="clear" w:color="auto" w:fill="auto"/>
          </w:tcPr>
          <w:p w14:paraId="79B7FE90" w14:textId="77777777" w:rsidR="00FE0D94" w:rsidRDefault="009D77C0">
            <w:pPr>
              <w:pStyle w:val="FigureCaption"/>
              <w:spacing w:before="120"/>
            </w:pPr>
            <w:r>
              <w:rPr>
                <w:b/>
              </w:rPr>
              <w:t xml:space="preserve">Figure 3. </w:t>
            </w:r>
            <w:r>
              <w:t>Figure with short caption (caption centred).</w:t>
            </w:r>
          </w:p>
        </w:tc>
      </w:tr>
      <w:tr w:rsidR="00FE0D94" w14:paraId="4BFA1D89" w14:textId="77777777">
        <w:tblPrEx>
          <w:tblBorders>
            <w:insideV w:val="dashSmallGap" w:sz="4" w:space="0" w:color="auto"/>
          </w:tblBorders>
        </w:tblPrEx>
        <w:trPr>
          <w:jc w:val="center"/>
        </w:trPr>
        <w:tc>
          <w:tcPr>
            <w:tcW w:w="4942" w:type="dxa"/>
            <w:gridSpan w:val="2"/>
            <w:shd w:val="clear" w:color="auto" w:fill="auto"/>
          </w:tcPr>
          <w:p w14:paraId="03B8BF4A" w14:textId="77777777" w:rsidR="00FE0D94" w:rsidRDefault="009D77C0">
            <w:pPr>
              <w:pStyle w:val="BodyChar"/>
            </w:pPr>
            <w:r>
              <w:rPr>
                <w:noProof/>
                <w:lang w:eastAsia="en-GB"/>
              </w:rPr>
              <w:drawing>
                <wp:inline distT="0" distB="0" distL="0" distR="0" wp14:anchorId="6BD68EEB" wp14:editId="2135CDBA">
                  <wp:extent cx="1543685" cy="2094865"/>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rrowFigeWide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618F27E3" w14:textId="77777777" w:rsidR="00FE0D94" w:rsidRDefault="009D77C0">
            <w:pPr>
              <w:pStyle w:val="BodyChar"/>
            </w:pPr>
            <w:r>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554BE417" w14:textId="77777777" w:rsidR="00FE0D94" w:rsidRDefault="00FE0D94">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4A0" w:firstRow="1" w:lastRow="0" w:firstColumn="1" w:lastColumn="0" w:noHBand="0" w:noVBand="1"/>
      </w:tblPr>
      <w:tblGrid>
        <w:gridCol w:w="2996"/>
        <w:gridCol w:w="340"/>
        <w:gridCol w:w="2950"/>
        <w:gridCol w:w="47"/>
      </w:tblGrid>
      <w:tr w:rsidR="00FE0D94" w14:paraId="771AF0DE" w14:textId="77777777">
        <w:trPr>
          <w:gridAfter w:val="1"/>
          <w:wAfter w:w="47" w:type="dxa"/>
          <w:jc w:val="center"/>
        </w:trPr>
        <w:tc>
          <w:tcPr>
            <w:tcW w:w="6286" w:type="dxa"/>
            <w:gridSpan w:val="3"/>
            <w:shd w:val="clear" w:color="auto" w:fill="auto"/>
          </w:tcPr>
          <w:p w14:paraId="5B7A1F98" w14:textId="77777777" w:rsidR="00FE0D94" w:rsidRDefault="009D77C0">
            <w:pPr>
              <w:pStyle w:val="BodyChar"/>
            </w:pPr>
            <w:r>
              <w:rPr>
                <w:noProof/>
                <w:lang w:eastAsia="en-GB"/>
              </w:rPr>
              <w:drawing>
                <wp:inline distT="0" distB="0" distL="0" distR="0" wp14:anchorId="282211E4" wp14:editId="3E152FF2">
                  <wp:extent cx="3761105" cy="1052195"/>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WiderFigureWiderCaptio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3762375" cy="1052775"/>
                          </a:xfrm>
                          <a:prstGeom prst="rect">
                            <a:avLst/>
                          </a:prstGeom>
                          <a:noFill/>
                          <a:ln>
                            <a:noFill/>
                          </a:ln>
                        </pic:spPr>
                      </pic:pic>
                    </a:graphicData>
                  </a:graphic>
                </wp:inline>
              </w:drawing>
            </w:r>
          </w:p>
        </w:tc>
      </w:tr>
      <w:tr w:rsidR="00FE0D94" w14:paraId="4F8A6B07" w14:textId="77777777">
        <w:trPr>
          <w:gridAfter w:val="1"/>
          <w:wAfter w:w="47" w:type="dxa"/>
          <w:jc w:val="center"/>
        </w:trPr>
        <w:tc>
          <w:tcPr>
            <w:tcW w:w="6286" w:type="dxa"/>
            <w:gridSpan w:val="3"/>
            <w:shd w:val="clear" w:color="auto" w:fill="auto"/>
          </w:tcPr>
          <w:p w14:paraId="5F976F01" w14:textId="77777777" w:rsidR="00FE0D94" w:rsidRDefault="009D77C0">
            <w:pPr>
              <w:pStyle w:val="FigureCaption"/>
              <w:spacing w:before="120"/>
              <w:jc w:val="both"/>
            </w:pPr>
            <w:r>
              <w:rPr>
                <w:b/>
              </w:rPr>
              <w:t xml:space="preserve">Figure 5. </w:t>
            </w:r>
            <w:r>
              <w:t>In this case simply justify the caption so that it is as the same width as the graphic.</w:t>
            </w:r>
          </w:p>
        </w:tc>
      </w:tr>
      <w:tr w:rsidR="00FE0D94" w14:paraId="5407AFA4" w14:textId="77777777">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0C38DA71" w14:textId="77777777" w:rsidR="00FE0D94" w:rsidRDefault="009D77C0">
            <w:pPr>
              <w:pStyle w:val="BodyChar"/>
              <w:jc w:val="center"/>
            </w:pPr>
            <w:r>
              <w:rPr>
                <w:noProof/>
                <w:lang w:eastAsia="en-GB"/>
              </w:rPr>
              <w:drawing>
                <wp:inline distT="0" distB="0" distL="0" distR="0" wp14:anchorId="4DDD21C4" wp14:editId="376547A7">
                  <wp:extent cx="1595755" cy="2164715"/>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NarrowFigeWide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98005" cy="2168105"/>
                          </a:xfrm>
                          <a:prstGeom prst="rect">
                            <a:avLst/>
                          </a:prstGeom>
                          <a:noFill/>
                          <a:ln>
                            <a:noFill/>
                          </a:ln>
                        </pic:spPr>
                      </pic:pic>
                    </a:graphicData>
                  </a:graphic>
                </wp:inline>
              </w:drawing>
            </w:r>
          </w:p>
        </w:tc>
        <w:tc>
          <w:tcPr>
            <w:tcW w:w="340" w:type="dxa"/>
            <w:shd w:val="clear" w:color="auto" w:fill="auto"/>
          </w:tcPr>
          <w:p w14:paraId="7C20CDEE" w14:textId="77777777" w:rsidR="00FE0D94" w:rsidRDefault="00FE0D94">
            <w:pPr>
              <w:pStyle w:val="BodyChar"/>
              <w:jc w:val="center"/>
            </w:pPr>
          </w:p>
        </w:tc>
        <w:tc>
          <w:tcPr>
            <w:tcW w:w="2997" w:type="dxa"/>
            <w:gridSpan w:val="2"/>
            <w:shd w:val="clear" w:color="auto" w:fill="auto"/>
          </w:tcPr>
          <w:p w14:paraId="11891C19" w14:textId="77777777" w:rsidR="00FE0D94" w:rsidRDefault="009D77C0">
            <w:pPr>
              <w:pStyle w:val="BodyChar"/>
              <w:jc w:val="center"/>
            </w:pPr>
            <w:r>
              <w:rPr>
                <w:noProof/>
                <w:lang w:eastAsia="en-GB"/>
              </w:rPr>
              <w:drawing>
                <wp:inline distT="0" distB="0" distL="0" distR="0" wp14:anchorId="437A9747" wp14:editId="510A4ED1">
                  <wp:extent cx="1564005" cy="2121535"/>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NarrowFigeWideCa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566172" cy="2124915"/>
                          </a:xfrm>
                          <a:prstGeom prst="rect">
                            <a:avLst/>
                          </a:prstGeom>
                          <a:noFill/>
                          <a:ln>
                            <a:noFill/>
                          </a:ln>
                        </pic:spPr>
                      </pic:pic>
                    </a:graphicData>
                  </a:graphic>
                </wp:inline>
              </w:drawing>
            </w:r>
          </w:p>
        </w:tc>
      </w:tr>
      <w:tr w:rsidR="00FE0D94" w14:paraId="33F81A93" w14:textId="77777777">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45EA0822" w14:textId="77777777" w:rsidR="00FE0D94" w:rsidRDefault="009D77C0">
            <w:pPr>
              <w:pStyle w:val="BodyChar"/>
              <w:spacing w:before="120"/>
              <w:rPr>
                <w:b/>
              </w:rPr>
            </w:pPr>
            <w:r>
              <w:rPr>
                <w:b/>
              </w:rPr>
              <w:t xml:space="preserve">Figure 6. </w:t>
            </w:r>
            <w:r>
              <w:t>These two figures have been placed side-by-side to save space. Justify the caption.</w:t>
            </w:r>
          </w:p>
        </w:tc>
        <w:tc>
          <w:tcPr>
            <w:tcW w:w="340" w:type="dxa"/>
            <w:shd w:val="clear" w:color="auto" w:fill="auto"/>
          </w:tcPr>
          <w:p w14:paraId="3E46ED39" w14:textId="77777777" w:rsidR="00FE0D94" w:rsidRDefault="00FE0D94">
            <w:pPr>
              <w:pStyle w:val="BodyChar"/>
              <w:spacing w:before="120"/>
            </w:pPr>
          </w:p>
        </w:tc>
        <w:tc>
          <w:tcPr>
            <w:tcW w:w="2997" w:type="dxa"/>
            <w:gridSpan w:val="2"/>
            <w:shd w:val="clear" w:color="auto" w:fill="auto"/>
          </w:tcPr>
          <w:p w14:paraId="42077AA0" w14:textId="77777777" w:rsidR="00FE0D94" w:rsidRDefault="009D77C0">
            <w:pPr>
              <w:pStyle w:val="BodyChar"/>
              <w:spacing w:before="120"/>
            </w:pPr>
            <w:r>
              <w:rPr>
                <w:b/>
              </w:rPr>
              <w:t xml:space="preserve">Figure 7. </w:t>
            </w:r>
            <w:r>
              <w:t>These two figures have been placed side-by-side to save space. Justify the caption.</w:t>
            </w:r>
          </w:p>
        </w:tc>
      </w:tr>
    </w:tbl>
    <w:p w14:paraId="50205A0F" w14:textId="77777777" w:rsidR="00FE0D94" w:rsidRDefault="009D77C0">
      <w:pPr>
        <w:pStyle w:val="subsection"/>
      </w:pPr>
      <w:r>
        <w:lastRenderedPageBreak/>
        <w:t>Figures in parts</w:t>
      </w:r>
    </w:p>
    <w:p w14:paraId="042BD76E" w14:textId="77777777" w:rsidR="00FE0D94" w:rsidRDefault="009D77C0">
      <w:pPr>
        <w:pStyle w:val="BodyChar"/>
      </w:pPr>
      <w:r>
        <w:t>If a figure has parts these should be labelled as (a), (b), (c) etc on the actual figure. Parts should not have separate captions.</w:t>
      </w:r>
    </w:p>
    <w:p w14:paraId="20F4529B" w14:textId="77777777" w:rsidR="00FE0D94" w:rsidRDefault="009D77C0">
      <w:pPr>
        <w:pStyle w:val="section"/>
      </w:pPr>
      <w:r>
        <w:t>Tables</w:t>
      </w:r>
    </w:p>
    <w:p w14:paraId="5811CE43" w14:textId="77777777" w:rsidR="00FE0D94" w:rsidRDefault="009D77C0">
      <w:pPr>
        <w:pStyle w:val="BodyChar"/>
      </w:pPr>
      <w:r>
        <w:t>Note that as a general principle, for large tables font sizes can be reduced to make the table fit on a page or fit to the width of the text.</w:t>
      </w:r>
    </w:p>
    <w:p w14:paraId="3E22C4E5" w14:textId="77777777" w:rsidR="00FE0D94" w:rsidRDefault="009D77C0">
      <w:pPr>
        <w:pStyle w:val="subsection"/>
      </w:pPr>
      <w:r>
        <w:t>Positioning tables</w:t>
      </w:r>
    </w:p>
    <w:p w14:paraId="56E855E3" w14:textId="77777777" w:rsidR="00FE0D94" w:rsidRDefault="009D77C0">
      <w:pPr>
        <w:pStyle w:val="BodyChar"/>
      </w:pPr>
      <w:r>
        <w:t>Tables should be centred unless they occupy the full width of the text.</w:t>
      </w:r>
    </w:p>
    <w:p w14:paraId="2A33D75C" w14:textId="77777777" w:rsidR="00FE0D94" w:rsidRDefault="009D77C0">
      <w:pPr>
        <w:pStyle w:val="subsection"/>
      </w:pPr>
      <w:r>
        <w:t>Tables in parts</w:t>
      </w:r>
    </w:p>
    <w:p w14:paraId="21D99B7F" w14:textId="77777777" w:rsidR="00FE0D94" w:rsidRDefault="009D77C0">
      <w:pPr>
        <w:pStyle w:val="BodyChar"/>
      </w:pPr>
      <w:r>
        <w:t>If a table is divided into parts these should be labelled (a), (b), (c) etc but there should only be one caption for the whole table, not separate ones for each part.</w:t>
      </w:r>
    </w:p>
    <w:p w14:paraId="342F1E05" w14:textId="77777777" w:rsidR="00FE0D94" w:rsidRDefault="009D77C0">
      <w:pPr>
        <w:pStyle w:val="subsection"/>
      </w:pPr>
      <w:r>
        <w:t>Table captions/numbering</w:t>
      </w:r>
    </w:p>
    <w:p w14:paraId="0E9F7937" w14:textId="77777777" w:rsidR="00FE0D94" w:rsidRDefault="009D77C0">
      <w:pPr>
        <w:pStyle w:val="BodyChar"/>
      </w:pPr>
      <w:r>
        <w:t xml:space="preserve">Tables should be numbered sequentially throughout the text and referred to in the text by number (table 1, </w:t>
      </w:r>
      <w:r>
        <w:rPr>
          <w:b/>
        </w:rPr>
        <w:t>not</w:t>
      </w:r>
      <w:r>
        <w:t xml:space="preserve"> tab. 1 etc). Captions should be placed at the top of the table and should have a full stop (period) at the end. Except for very narrow tables with a wide caption (see examples below) the caption should be the same width as the table. </w:t>
      </w:r>
    </w:p>
    <w:p w14:paraId="16F9ECD4" w14:textId="77777777" w:rsidR="00FE0D94" w:rsidRDefault="009D77C0">
      <w:pPr>
        <w:pStyle w:val="subsection"/>
      </w:pPr>
      <w:r>
        <w:t>Rules in tables</w:t>
      </w:r>
    </w:p>
    <w:p w14:paraId="0CFF3D30" w14:textId="77777777" w:rsidR="00FE0D94" w:rsidRDefault="009D77C0">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36DB0872" w14:textId="77777777" w:rsidR="00FE0D94" w:rsidRDefault="009D77C0">
      <w:pPr>
        <w:pStyle w:val="subsection"/>
      </w:pPr>
      <w:r>
        <w:t>Examples</w:t>
      </w:r>
    </w:p>
    <w:p w14:paraId="0BDFC520" w14:textId="77777777" w:rsidR="00FE0D94" w:rsidRDefault="009D77C0">
      <w:pPr>
        <w:pStyle w:val="BodyChar"/>
      </w:pPr>
      <w:r>
        <w:t xml:space="preserve">Because tables can take many forms, it is difficult to provide detailed guidelines; however, the following examples demonstrate our preferred styles. </w:t>
      </w:r>
    </w:p>
    <w:p w14:paraId="229A0996" w14:textId="77777777" w:rsidR="00FE0D94" w:rsidRDefault="00FE0D94">
      <w:pPr>
        <w:pStyle w:val="subsubsection"/>
        <w:numPr>
          <w:ilvl w:val="0"/>
          <w:numId w:val="0"/>
        </w:numPr>
      </w:pPr>
    </w:p>
    <w:tbl>
      <w:tblPr>
        <w:tblW w:w="0" w:type="auto"/>
        <w:jc w:val="center"/>
        <w:tblBorders>
          <w:top w:val="single" w:sz="4" w:space="0" w:color="auto"/>
          <w:bottom w:val="single" w:sz="4" w:space="0" w:color="auto"/>
        </w:tblBorders>
        <w:tblLook w:val="04A0" w:firstRow="1" w:lastRow="0" w:firstColumn="1" w:lastColumn="0" w:noHBand="0" w:noVBand="1"/>
      </w:tblPr>
      <w:tblGrid>
        <w:gridCol w:w="1793"/>
        <w:gridCol w:w="1659"/>
        <w:gridCol w:w="1806"/>
      </w:tblGrid>
      <w:tr w:rsidR="00FE0D94" w14:paraId="4A2666CD" w14:textId="77777777">
        <w:trPr>
          <w:jc w:val="center"/>
        </w:trPr>
        <w:tc>
          <w:tcPr>
            <w:tcW w:w="5258" w:type="dxa"/>
            <w:gridSpan w:val="3"/>
            <w:tcBorders>
              <w:top w:val="nil"/>
              <w:bottom w:val="nil"/>
            </w:tcBorders>
            <w:shd w:val="clear" w:color="auto" w:fill="auto"/>
          </w:tcPr>
          <w:p w14:paraId="0A6E725F" w14:textId="77777777" w:rsidR="00FE0D94" w:rsidRDefault="009D77C0">
            <w:pPr>
              <w:pStyle w:val="TableCaption"/>
              <w:spacing w:after="100"/>
            </w:pPr>
            <w:r>
              <w:rPr>
                <w:b/>
              </w:rPr>
              <w:t>Table 3.</w:t>
            </w:r>
            <w:r>
              <w:t xml:space="preserve"> A simple table. Place the caption above the table. Here the caption is wider than the table so we extend it slightly outside the width of the table. Justify the text. Leave 6 </w:t>
            </w:r>
            <w:proofErr w:type="spellStart"/>
            <w:r>
              <w:t>pt</w:t>
            </w:r>
            <w:proofErr w:type="spellEnd"/>
            <w:r>
              <w:t xml:space="preserve"> of space between the caption and the top of the table.</w:t>
            </w:r>
          </w:p>
        </w:tc>
      </w:tr>
      <w:tr w:rsidR="00FE0D94" w14:paraId="7ABB3836" w14:textId="77777777">
        <w:trPr>
          <w:gridAfter w:val="1"/>
          <w:wAfter w:w="1806" w:type="dxa"/>
          <w:jc w:val="center"/>
        </w:trPr>
        <w:tc>
          <w:tcPr>
            <w:tcW w:w="1793" w:type="dxa"/>
            <w:tcBorders>
              <w:top w:val="nil"/>
              <w:bottom w:val="single" w:sz="4" w:space="0" w:color="auto"/>
            </w:tcBorders>
            <w:shd w:val="clear" w:color="auto" w:fill="auto"/>
          </w:tcPr>
          <w:p w14:paraId="3E429A78" w14:textId="77777777" w:rsidR="00FE0D94" w:rsidRDefault="00FE0D94">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1C2CB8D3" w14:textId="77777777" w:rsidR="00FE0D94" w:rsidRDefault="00FE0D94">
            <w:pPr>
              <w:spacing w:before="40" w:after="40"/>
              <w:ind w:left="28"/>
              <w:rPr>
                <w:rFonts w:ascii="Times" w:hAnsi="Times"/>
                <w:color w:val="000000"/>
                <w:sz w:val="2"/>
                <w:szCs w:val="2"/>
              </w:rPr>
            </w:pPr>
          </w:p>
        </w:tc>
      </w:tr>
      <w:tr w:rsidR="00FE0D94" w14:paraId="26027C2F" w14:textId="77777777">
        <w:trPr>
          <w:gridAfter w:val="1"/>
          <w:wAfter w:w="1806" w:type="dxa"/>
          <w:jc w:val="center"/>
        </w:trPr>
        <w:tc>
          <w:tcPr>
            <w:tcW w:w="1793" w:type="dxa"/>
            <w:tcBorders>
              <w:top w:val="nil"/>
              <w:bottom w:val="single" w:sz="4" w:space="0" w:color="auto"/>
            </w:tcBorders>
            <w:shd w:val="clear" w:color="auto" w:fill="auto"/>
          </w:tcPr>
          <w:p w14:paraId="7B686D58" w14:textId="77777777" w:rsidR="00FE0D94" w:rsidRDefault="009D77C0">
            <w:pPr>
              <w:spacing w:before="40" w:after="40"/>
              <w:ind w:left="28"/>
              <w:rPr>
                <w:rFonts w:ascii="Times" w:hAnsi="Times"/>
                <w:color w:val="000000"/>
                <w:szCs w:val="22"/>
              </w:rPr>
            </w:pPr>
            <w:r>
              <w:rPr>
                <w:rFonts w:ascii="Times" w:hAnsi="Times"/>
                <w:color w:val="000000"/>
                <w:szCs w:val="22"/>
              </w:rPr>
              <w:t>Distance (m)</w:t>
            </w:r>
          </w:p>
        </w:tc>
        <w:tc>
          <w:tcPr>
            <w:tcW w:w="1659" w:type="dxa"/>
            <w:tcBorders>
              <w:top w:val="nil"/>
              <w:bottom w:val="single" w:sz="4" w:space="0" w:color="auto"/>
            </w:tcBorders>
            <w:shd w:val="clear" w:color="auto" w:fill="auto"/>
          </w:tcPr>
          <w:p w14:paraId="7037C160" w14:textId="77777777" w:rsidR="00FE0D94" w:rsidRDefault="009D77C0">
            <w:pPr>
              <w:spacing w:before="40" w:after="40"/>
              <w:ind w:left="28"/>
              <w:rPr>
                <w:rFonts w:ascii="Times" w:hAnsi="Times"/>
                <w:color w:val="000000"/>
                <w:szCs w:val="22"/>
              </w:rPr>
            </w:pPr>
            <w:r>
              <w:rPr>
                <w:rFonts w:ascii="Times" w:hAnsi="Times"/>
                <w:color w:val="000000"/>
                <w:szCs w:val="22"/>
              </w:rPr>
              <w:t>Velocity (</w:t>
            </w:r>
            <w:proofErr w:type="spellStart"/>
            <w:r>
              <w:rPr>
                <w:rFonts w:ascii="Times" w:hAnsi="Times"/>
                <w:color w:val="000000"/>
                <w:szCs w:val="22"/>
              </w:rPr>
              <w:t>ms</w:t>
            </w:r>
            <w:proofErr w:type="spellEnd"/>
            <w:r>
              <w:rPr>
                <w:rFonts w:ascii="Times New Roman" w:hAnsi="Times New Roman"/>
                <w:color w:val="000000"/>
                <w:szCs w:val="22"/>
                <w:vertAlign w:val="superscript"/>
              </w:rPr>
              <w:t>–</w:t>
            </w:r>
            <w:r>
              <w:rPr>
                <w:rFonts w:ascii="Times" w:hAnsi="Times"/>
                <w:color w:val="000000"/>
                <w:position w:val="-4"/>
                <w:szCs w:val="22"/>
                <w:vertAlign w:val="superscript"/>
              </w:rPr>
              <w:t>1</w:t>
            </w:r>
            <w:r>
              <w:rPr>
                <w:rFonts w:ascii="Times" w:hAnsi="Times"/>
                <w:color w:val="000000"/>
                <w:szCs w:val="22"/>
              </w:rPr>
              <w:t>)</w:t>
            </w:r>
          </w:p>
        </w:tc>
      </w:tr>
      <w:tr w:rsidR="00FE0D94" w14:paraId="4B8B7B56" w14:textId="77777777">
        <w:trPr>
          <w:gridAfter w:val="1"/>
          <w:wAfter w:w="1806" w:type="dxa"/>
          <w:jc w:val="center"/>
        </w:trPr>
        <w:tc>
          <w:tcPr>
            <w:tcW w:w="1793" w:type="dxa"/>
            <w:tcBorders>
              <w:top w:val="single" w:sz="4" w:space="0" w:color="auto"/>
            </w:tcBorders>
            <w:shd w:val="clear" w:color="auto" w:fill="auto"/>
          </w:tcPr>
          <w:p w14:paraId="4862D7BD" w14:textId="77777777" w:rsidR="00FE0D94" w:rsidRDefault="009D77C0">
            <w:pPr>
              <w:spacing w:before="40" w:after="40"/>
              <w:ind w:left="28"/>
              <w:jc w:val="center"/>
              <w:rPr>
                <w:rFonts w:ascii="Times" w:hAnsi="Times"/>
                <w:color w:val="000000"/>
                <w:szCs w:val="22"/>
              </w:rPr>
            </w:pPr>
            <w:r>
              <w:rPr>
                <w:rFonts w:ascii="Times" w:hAnsi="Times"/>
                <w:color w:val="000000"/>
                <w:szCs w:val="22"/>
              </w:rPr>
              <w:t>100</w:t>
            </w:r>
          </w:p>
        </w:tc>
        <w:tc>
          <w:tcPr>
            <w:tcW w:w="1659" w:type="dxa"/>
            <w:tcBorders>
              <w:top w:val="single" w:sz="4" w:space="0" w:color="auto"/>
            </w:tcBorders>
            <w:shd w:val="clear" w:color="auto" w:fill="auto"/>
          </w:tcPr>
          <w:p w14:paraId="12FB3E23"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23.56</w:t>
            </w:r>
          </w:p>
        </w:tc>
      </w:tr>
      <w:tr w:rsidR="00FE0D94" w14:paraId="2CB50513" w14:textId="77777777">
        <w:trPr>
          <w:gridAfter w:val="1"/>
          <w:wAfter w:w="1806" w:type="dxa"/>
          <w:jc w:val="center"/>
        </w:trPr>
        <w:tc>
          <w:tcPr>
            <w:tcW w:w="1793" w:type="dxa"/>
            <w:shd w:val="clear" w:color="auto" w:fill="auto"/>
          </w:tcPr>
          <w:p w14:paraId="41077C0B" w14:textId="77777777" w:rsidR="00FE0D94" w:rsidRDefault="009D77C0">
            <w:pPr>
              <w:spacing w:before="40" w:after="40"/>
              <w:ind w:left="28"/>
              <w:jc w:val="center"/>
              <w:rPr>
                <w:rFonts w:ascii="Times" w:hAnsi="Times"/>
                <w:color w:val="000000"/>
                <w:szCs w:val="22"/>
              </w:rPr>
            </w:pPr>
            <w:r>
              <w:rPr>
                <w:rFonts w:ascii="Times" w:hAnsi="Times"/>
                <w:color w:val="000000"/>
                <w:szCs w:val="22"/>
              </w:rPr>
              <w:t>150</w:t>
            </w:r>
          </w:p>
        </w:tc>
        <w:tc>
          <w:tcPr>
            <w:tcW w:w="1659" w:type="dxa"/>
            <w:shd w:val="clear" w:color="auto" w:fill="auto"/>
          </w:tcPr>
          <w:p w14:paraId="572E77C1"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34.64</w:t>
            </w:r>
          </w:p>
        </w:tc>
      </w:tr>
      <w:tr w:rsidR="00FE0D94" w14:paraId="0CF61B85" w14:textId="77777777">
        <w:trPr>
          <w:gridAfter w:val="1"/>
          <w:wAfter w:w="1806" w:type="dxa"/>
          <w:jc w:val="center"/>
        </w:trPr>
        <w:tc>
          <w:tcPr>
            <w:tcW w:w="1793" w:type="dxa"/>
            <w:tcBorders>
              <w:bottom w:val="nil"/>
            </w:tcBorders>
            <w:shd w:val="clear" w:color="auto" w:fill="auto"/>
          </w:tcPr>
          <w:p w14:paraId="37907B33" w14:textId="77777777" w:rsidR="00FE0D94" w:rsidRDefault="009D77C0">
            <w:pPr>
              <w:spacing w:before="40" w:after="40"/>
              <w:ind w:left="28"/>
              <w:jc w:val="center"/>
              <w:rPr>
                <w:rFonts w:ascii="Times" w:hAnsi="Times"/>
                <w:color w:val="000000"/>
                <w:szCs w:val="22"/>
              </w:rPr>
            </w:pPr>
            <w:r>
              <w:rPr>
                <w:rFonts w:ascii="Times" w:hAnsi="Times"/>
                <w:color w:val="000000"/>
                <w:szCs w:val="22"/>
              </w:rPr>
              <w:t>200</w:t>
            </w:r>
          </w:p>
        </w:tc>
        <w:tc>
          <w:tcPr>
            <w:tcW w:w="1659" w:type="dxa"/>
            <w:tcBorders>
              <w:bottom w:val="nil"/>
            </w:tcBorders>
            <w:shd w:val="clear" w:color="auto" w:fill="auto"/>
          </w:tcPr>
          <w:p w14:paraId="3CD33070"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23.76</w:t>
            </w:r>
          </w:p>
        </w:tc>
      </w:tr>
      <w:tr w:rsidR="00FE0D94" w14:paraId="7A7FA891" w14:textId="77777777">
        <w:trPr>
          <w:gridAfter w:val="1"/>
          <w:wAfter w:w="1806" w:type="dxa"/>
          <w:jc w:val="center"/>
        </w:trPr>
        <w:tc>
          <w:tcPr>
            <w:tcW w:w="1793" w:type="dxa"/>
            <w:tcBorders>
              <w:top w:val="nil"/>
              <w:bottom w:val="single" w:sz="6" w:space="0" w:color="auto"/>
            </w:tcBorders>
            <w:shd w:val="clear" w:color="auto" w:fill="auto"/>
          </w:tcPr>
          <w:p w14:paraId="588A8732" w14:textId="77777777" w:rsidR="00FE0D94" w:rsidRDefault="009D77C0">
            <w:pPr>
              <w:spacing w:before="40" w:after="40"/>
              <w:ind w:left="28"/>
              <w:jc w:val="center"/>
              <w:rPr>
                <w:rFonts w:ascii="Times" w:hAnsi="Times"/>
                <w:color w:val="000000"/>
                <w:szCs w:val="22"/>
              </w:rPr>
            </w:pPr>
            <w:r>
              <w:rPr>
                <w:rFonts w:ascii="Times" w:hAnsi="Times"/>
                <w:color w:val="000000"/>
                <w:szCs w:val="22"/>
              </w:rPr>
              <w:t>250</w:t>
            </w:r>
          </w:p>
        </w:tc>
        <w:tc>
          <w:tcPr>
            <w:tcW w:w="1659" w:type="dxa"/>
            <w:tcBorders>
              <w:top w:val="nil"/>
              <w:bottom w:val="single" w:sz="6" w:space="0" w:color="auto"/>
            </w:tcBorders>
            <w:shd w:val="clear" w:color="auto" w:fill="auto"/>
          </w:tcPr>
          <w:p w14:paraId="557166C0" w14:textId="77777777" w:rsidR="00FE0D94" w:rsidRDefault="009D77C0">
            <w:pPr>
              <w:tabs>
                <w:tab w:val="decimal" w:pos="652"/>
              </w:tabs>
              <w:spacing w:before="40" w:after="40"/>
              <w:ind w:left="28"/>
              <w:rPr>
                <w:rFonts w:ascii="Times" w:hAnsi="Times"/>
                <w:color w:val="000000"/>
                <w:szCs w:val="22"/>
              </w:rPr>
            </w:pPr>
            <w:r>
              <w:rPr>
                <w:rFonts w:ascii="Times" w:hAnsi="Times"/>
                <w:color w:val="000000"/>
                <w:szCs w:val="22"/>
              </w:rPr>
              <w:t>27.9</w:t>
            </w:r>
          </w:p>
        </w:tc>
      </w:tr>
    </w:tbl>
    <w:p w14:paraId="0E72B432" w14:textId="77777777" w:rsidR="00FE0D94" w:rsidRDefault="00FE0D94">
      <w:pPr>
        <w:pStyle w:val="BodyChar"/>
      </w:pPr>
    </w:p>
    <w:p w14:paraId="61779CD5" w14:textId="77777777" w:rsidR="00FE0D94" w:rsidRDefault="009D77C0">
      <w:pPr>
        <w:pStyle w:val="subsubsection"/>
        <w:spacing w:after="120"/>
      </w:pPr>
      <w:r>
        <w:lastRenderedPageBreak/>
        <w:t xml:space="preserve">More complex tables. </w:t>
      </w:r>
      <w:r>
        <w:rPr>
          <w:rStyle w:val="StylesubsubsectionNotItalic1CharChar"/>
          <w:i w:val="0"/>
        </w:rPr>
        <w:t xml:space="preserve">The following is a slightly more complex table with a caption that is narrower than the table. Centre the caption across the width of the table. If it is difficult to make a table fit the page, use a smaller font. </w:t>
      </w:r>
      <w:r>
        <w:rPr>
          <w:i w:val="0"/>
        </w:rPr>
        <w:t xml:space="preserve">Headings should normally be in Roman (i.e., not bold or italic) type, have an initial capital and normally align left (but </w:t>
      </w:r>
      <w:proofErr w:type="spellStart"/>
      <w:r>
        <w:rPr>
          <w:i w:val="0"/>
        </w:rPr>
        <w:t>centred</w:t>
      </w:r>
      <w:proofErr w:type="spellEnd"/>
      <w:r>
        <w:rPr>
          <w:i w:val="0"/>
        </w:rPr>
        <w:t xml:space="preserve"> sometimes looks better); it is up to the author to choose a layout that is most useful to the reader. Columns of numbers normally align on the decimal point.</w:t>
      </w:r>
    </w:p>
    <w:p w14:paraId="44C879D6" w14:textId="77777777" w:rsidR="00FE0D94" w:rsidRDefault="009D77C0">
      <w:pPr>
        <w:pStyle w:val="TableCaptionCentred"/>
        <w:ind w:left="28"/>
      </w:pPr>
      <w:r>
        <w:rPr>
          <w:b/>
        </w:rPr>
        <w:t>Table 4.</w:t>
      </w:r>
      <w:r>
        <w:t xml:space="preserve"> A slightly more complex table with a narrow caption.</w:t>
      </w:r>
    </w:p>
    <w:tbl>
      <w:tblPr>
        <w:tblW w:w="7248" w:type="dxa"/>
        <w:jc w:val="center"/>
        <w:tblLayout w:type="fixed"/>
        <w:tblCellMar>
          <w:left w:w="0" w:type="dxa"/>
          <w:right w:w="0" w:type="dxa"/>
        </w:tblCellMar>
        <w:tblLook w:val="04A0" w:firstRow="1" w:lastRow="0" w:firstColumn="1" w:lastColumn="0" w:noHBand="0" w:noVBand="1"/>
      </w:tblPr>
      <w:tblGrid>
        <w:gridCol w:w="685"/>
        <w:gridCol w:w="1385"/>
        <w:gridCol w:w="612"/>
        <w:gridCol w:w="1480"/>
        <w:gridCol w:w="612"/>
        <w:gridCol w:w="1523"/>
        <w:gridCol w:w="951"/>
      </w:tblGrid>
      <w:tr w:rsidR="00FE0D94" w14:paraId="4904FE6A" w14:textId="77777777">
        <w:trPr>
          <w:trHeight w:val="511"/>
          <w:jc w:val="center"/>
        </w:trPr>
        <w:tc>
          <w:tcPr>
            <w:tcW w:w="685" w:type="dxa"/>
            <w:tcBorders>
              <w:top w:val="single" w:sz="6" w:space="0" w:color="auto"/>
              <w:bottom w:val="single" w:sz="4" w:space="0" w:color="auto"/>
            </w:tcBorders>
            <w:noWrap/>
          </w:tcPr>
          <w:p w14:paraId="59F6D424" w14:textId="77777777" w:rsidR="00FE0D94" w:rsidRDefault="00FE0D94">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D355B44" w14:textId="77777777" w:rsidR="00FE0D94" w:rsidRDefault="009D77C0">
            <w:pPr>
              <w:ind w:left="28"/>
              <w:jc w:val="center"/>
              <w:rPr>
                <w:rFonts w:ascii="Times" w:hAnsi="Times"/>
                <w:iCs/>
                <w:color w:val="000000"/>
                <w:sz w:val="20"/>
              </w:rPr>
            </w:pPr>
            <w:r>
              <w:rPr>
                <w:rFonts w:ascii="Times" w:hAnsi="Times"/>
                <w:iCs/>
                <w:color w:val="000000"/>
                <w:sz w:val="20"/>
              </w:rPr>
              <w:t xml:space="preserve">Wake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612" w:type="dxa"/>
            <w:tcBorders>
              <w:top w:val="single" w:sz="6" w:space="0" w:color="auto"/>
              <w:bottom w:val="single" w:sz="4" w:space="0" w:color="auto"/>
            </w:tcBorders>
            <w:noWrap/>
          </w:tcPr>
          <w:p w14:paraId="32FB3903" w14:textId="77777777" w:rsidR="00FE0D94" w:rsidRDefault="009D77C0">
            <w:pPr>
              <w:ind w:left="28"/>
              <w:jc w:val="center"/>
              <w:rPr>
                <w:rFonts w:ascii="Times" w:hAnsi="Times"/>
                <w:i/>
                <w:iCs/>
                <w:color w:val="000000"/>
                <w:sz w:val="20"/>
              </w:rPr>
            </w:pPr>
            <w:r>
              <w:rPr>
                <w:rFonts w:ascii="Times" w:hAnsi="Times"/>
                <w:i/>
                <w:iCs/>
                <w:color w:val="000000"/>
                <w:sz w:val="20"/>
              </w:rPr>
              <w:t>p</w:t>
            </w:r>
          </w:p>
        </w:tc>
        <w:tc>
          <w:tcPr>
            <w:tcW w:w="1480" w:type="dxa"/>
            <w:tcBorders>
              <w:top w:val="single" w:sz="6" w:space="0" w:color="auto"/>
              <w:bottom w:val="single" w:sz="4" w:space="0" w:color="auto"/>
            </w:tcBorders>
            <w:noWrap/>
          </w:tcPr>
          <w:p w14:paraId="6AC704EC" w14:textId="77777777" w:rsidR="00FE0D94" w:rsidRDefault="009D77C0">
            <w:pPr>
              <w:ind w:left="28"/>
              <w:jc w:val="center"/>
              <w:rPr>
                <w:rFonts w:ascii="Times" w:hAnsi="Times"/>
                <w:iCs/>
                <w:color w:val="000000"/>
                <w:sz w:val="20"/>
              </w:rPr>
            </w:pPr>
            <w:r>
              <w:rPr>
                <w:rFonts w:ascii="Times" w:hAnsi="Times"/>
                <w:iCs/>
                <w:color w:val="000000"/>
                <w:sz w:val="20"/>
              </w:rPr>
              <w:t xml:space="preserve">Stage 1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612" w:type="dxa"/>
            <w:tcBorders>
              <w:top w:val="single" w:sz="6" w:space="0" w:color="auto"/>
              <w:bottom w:val="single" w:sz="4" w:space="0" w:color="auto"/>
            </w:tcBorders>
            <w:noWrap/>
          </w:tcPr>
          <w:p w14:paraId="7014D3F5" w14:textId="77777777" w:rsidR="00FE0D94" w:rsidRDefault="009D77C0">
            <w:pPr>
              <w:ind w:left="28"/>
              <w:jc w:val="center"/>
              <w:rPr>
                <w:rFonts w:ascii="Times" w:hAnsi="Times"/>
                <w:i/>
                <w:iCs/>
                <w:color w:val="000000"/>
                <w:sz w:val="20"/>
              </w:rPr>
            </w:pPr>
            <w:r>
              <w:rPr>
                <w:rFonts w:ascii="Times" w:hAnsi="Times"/>
                <w:i/>
                <w:iCs/>
                <w:color w:val="000000"/>
                <w:sz w:val="20"/>
              </w:rPr>
              <w:t>p</w:t>
            </w:r>
          </w:p>
        </w:tc>
        <w:tc>
          <w:tcPr>
            <w:tcW w:w="1523" w:type="dxa"/>
            <w:tcBorders>
              <w:top w:val="single" w:sz="6" w:space="0" w:color="auto"/>
              <w:bottom w:val="single" w:sz="4" w:space="0" w:color="auto"/>
            </w:tcBorders>
            <w:noWrap/>
          </w:tcPr>
          <w:p w14:paraId="6A145284" w14:textId="77777777" w:rsidR="00FE0D94" w:rsidRDefault="009D77C0">
            <w:pPr>
              <w:ind w:left="28"/>
              <w:jc w:val="center"/>
              <w:rPr>
                <w:rFonts w:ascii="Times" w:hAnsi="Times"/>
                <w:iCs/>
                <w:color w:val="000000"/>
                <w:sz w:val="20"/>
              </w:rPr>
            </w:pPr>
            <w:r>
              <w:rPr>
                <w:rFonts w:ascii="Times" w:hAnsi="Times"/>
                <w:iCs/>
                <w:color w:val="000000"/>
                <w:sz w:val="20"/>
              </w:rPr>
              <w:t xml:space="preserve">Stage 2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951" w:type="dxa"/>
            <w:tcBorders>
              <w:top w:val="single" w:sz="6" w:space="0" w:color="auto"/>
              <w:bottom w:val="single" w:sz="4" w:space="0" w:color="auto"/>
            </w:tcBorders>
            <w:noWrap/>
          </w:tcPr>
          <w:p w14:paraId="28AE7D2D" w14:textId="77777777" w:rsidR="00FE0D94" w:rsidRDefault="009D77C0">
            <w:pPr>
              <w:ind w:left="28"/>
              <w:jc w:val="center"/>
              <w:rPr>
                <w:rFonts w:ascii="Times" w:hAnsi="Times"/>
                <w:bCs/>
                <w:i/>
                <w:sz w:val="20"/>
                <w:u w:val="single"/>
              </w:rPr>
            </w:pPr>
            <w:r>
              <w:rPr>
                <w:rFonts w:ascii="Times" w:hAnsi="Times"/>
                <w:bCs/>
                <w:i/>
                <w:sz w:val="20"/>
                <w:lang w:val="pl-PL"/>
              </w:rPr>
              <w:t>p</w:t>
            </w:r>
          </w:p>
        </w:tc>
      </w:tr>
      <w:tr w:rsidR="00FE0D94" w14:paraId="4E0C6D92" w14:textId="77777777">
        <w:trPr>
          <w:trHeight w:val="255"/>
          <w:jc w:val="center"/>
        </w:trPr>
        <w:tc>
          <w:tcPr>
            <w:tcW w:w="685" w:type="dxa"/>
            <w:tcBorders>
              <w:top w:val="single" w:sz="4" w:space="0" w:color="auto"/>
            </w:tcBorders>
            <w:noWrap/>
            <w:vAlign w:val="bottom"/>
          </w:tcPr>
          <w:p w14:paraId="5FA104E5" w14:textId="77777777" w:rsidR="00FE0D94" w:rsidRDefault="009D77C0">
            <w:pPr>
              <w:ind w:left="28"/>
              <w:rPr>
                <w:rFonts w:ascii="Times" w:hAnsi="Times"/>
                <w:b/>
                <w:iCs/>
                <w:color w:val="000000"/>
                <w:sz w:val="20"/>
              </w:rPr>
            </w:pPr>
            <w:r>
              <w:rPr>
                <w:rFonts w:ascii="Times" w:hAnsi="Times"/>
                <w:b/>
                <w:iCs/>
                <w:color w:val="000000"/>
                <w:sz w:val="20"/>
              </w:rPr>
              <w:t>F3</w:t>
            </w:r>
          </w:p>
        </w:tc>
        <w:tc>
          <w:tcPr>
            <w:tcW w:w="1385" w:type="dxa"/>
            <w:tcBorders>
              <w:top w:val="single" w:sz="4" w:space="0" w:color="auto"/>
            </w:tcBorders>
            <w:noWrap/>
            <w:vAlign w:val="bottom"/>
          </w:tcPr>
          <w:p w14:paraId="3F459D9B"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tcBorders>
              <w:top w:val="single" w:sz="4" w:space="0" w:color="auto"/>
            </w:tcBorders>
            <w:noWrap/>
            <w:vAlign w:val="bottom"/>
          </w:tcPr>
          <w:p w14:paraId="6CBC2A08" w14:textId="77777777" w:rsidR="00FE0D94" w:rsidRDefault="009D77C0">
            <w:pPr>
              <w:ind w:left="28"/>
              <w:jc w:val="center"/>
              <w:rPr>
                <w:rFonts w:ascii="Times" w:hAnsi="Times"/>
                <w:iCs/>
                <w:color w:val="000000"/>
                <w:sz w:val="20"/>
              </w:rPr>
            </w:pPr>
            <w:r>
              <w:rPr>
                <w:rFonts w:ascii="Times" w:hAnsi="Times"/>
                <w:iCs/>
                <w:color w:val="000000"/>
                <w:sz w:val="20"/>
              </w:rPr>
              <w:t>0.285</w:t>
            </w:r>
          </w:p>
        </w:tc>
        <w:tc>
          <w:tcPr>
            <w:tcW w:w="1480" w:type="dxa"/>
            <w:tcBorders>
              <w:top w:val="single" w:sz="4" w:space="0" w:color="auto"/>
            </w:tcBorders>
            <w:noWrap/>
            <w:vAlign w:val="bottom"/>
          </w:tcPr>
          <w:p w14:paraId="09A5763C"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612" w:type="dxa"/>
            <w:tcBorders>
              <w:top w:val="single" w:sz="4" w:space="0" w:color="auto"/>
            </w:tcBorders>
            <w:noWrap/>
            <w:vAlign w:val="bottom"/>
          </w:tcPr>
          <w:p w14:paraId="2BB5A30E" w14:textId="77777777" w:rsidR="00FE0D94" w:rsidRDefault="009D77C0">
            <w:pPr>
              <w:ind w:left="28"/>
              <w:jc w:val="center"/>
              <w:rPr>
                <w:rFonts w:ascii="Times" w:hAnsi="Times"/>
                <w:iCs/>
                <w:color w:val="000000"/>
                <w:sz w:val="20"/>
              </w:rPr>
            </w:pPr>
            <w:r>
              <w:rPr>
                <w:rFonts w:ascii="Times" w:hAnsi="Times"/>
                <w:iCs/>
                <w:color w:val="000000"/>
                <w:sz w:val="20"/>
              </w:rPr>
              <w:t>0.593</w:t>
            </w:r>
          </w:p>
        </w:tc>
        <w:tc>
          <w:tcPr>
            <w:tcW w:w="1523" w:type="dxa"/>
            <w:tcBorders>
              <w:top w:val="single" w:sz="4" w:space="0" w:color="auto"/>
            </w:tcBorders>
            <w:noWrap/>
            <w:vAlign w:val="bottom"/>
          </w:tcPr>
          <w:p w14:paraId="723D1FF5"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951" w:type="dxa"/>
            <w:tcBorders>
              <w:top w:val="single" w:sz="4" w:space="0" w:color="auto"/>
            </w:tcBorders>
            <w:noWrap/>
            <w:vAlign w:val="bottom"/>
          </w:tcPr>
          <w:p w14:paraId="2DFFEBF9" w14:textId="77777777" w:rsidR="00FE0D94" w:rsidRDefault="009D77C0">
            <w:pPr>
              <w:ind w:left="28"/>
              <w:jc w:val="center"/>
              <w:rPr>
                <w:rFonts w:ascii="Times" w:hAnsi="Times"/>
                <w:iCs/>
                <w:color w:val="000000"/>
                <w:sz w:val="20"/>
              </w:rPr>
            </w:pPr>
            <w:r>
              <w:rPr>
                <w:rFonts w:ascii="Times" w:hAnsi="Times"/>
                <w:iCs/>
                <w:color w:val="000000"/>
                <w:sz w:val="20"/>
              </w:rPr>
              <w:t>0.593</w:t>
            </w:r>
          </w:p>
        </w:tc>
      </w:tr>
      <w:tr w:rsidR="00FE0D94" w14:paraId="50ED1C2C" w14:textId="77777777">
        <w:trPr>
          <w:trHeight w:val="255"/>
          <w:jc w:val="center"/>
        </w:trPr>
        <w:tc>
          <w:tcPr>
            <w:tcW w:w="685" w:type="dxa"/>
            <w:noWrap/>
            <w:vAlign w:val="bottom"/>
          </w:tcPr>
          <w:p w14:paraId="4DD46A22" w14:textId="77777777" w:rsidR="00FE0D94" w:rsidRDefault="009D77C0">
            <w:pPr>
              <w:ind w:left="28"/>
              <w:rPr>
                <w:rFonts w:ascii="Times" w:hAnsi="Times"/>
                <w:b/>
                <w:iCs/>
                <w:color w:val="000000"/>
                <w:sz w:val="20"/>
              </w:rPr>
            </w:pPr>
            <w:proofErr w:type="spellStart"/>
            <w:r>
              <w:rPr>
                <w:rFonts w:ascii="Times" w:hAnsi="Times"/>
                <w:b/>
                <w:iCs/>
                <w:color w:val="000000"/>
                <w:sz w:val="20"/>
              </w:rPr>
              <w:t>Fz</w:t>
            </w:r>
            <w:proofErr w:type="spellEnd"/>
          </w:p>
        </w:tc>
        <w:tc>
          <w:tcPr>
            <w:tcW w:w="1385" w:type="dxa"/>
            <w:noWrap/>
            <w:vAlign w:val="bottom"/>
          </w:tcPr>
          <w:p w14:paraId="68F86A00"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noWrap/>
            <w:vAlign w:val="bottom"/>
          </w:tcPr>
          <w:p w14:paraId="1D075F10" w14:textId="77777777" w:rsidR="00FE0D94" w:rsidRDefault="009D77C0">
            <w:pPr>
              <w:ind w:left="28"/>
              <w:jc w:val="center"/>
              <w:rPr>
                <w:rFonts w:ascii="Times" w:hAnsi="Times"/>
                <w:iCs/>
                <w:color w:val="000000"/>
                <w:sz w:val="20"/>
              </w:rPr>
            </w:pPr>
            <w:r>
              <w:rPr>
                <w:rFonts w:ascii="Times" w:hAnsi="Times"/>
                <w:iCs/>
                <w:color w:val="000000"/>
                <w:sz w:val="20"/>
              </w:rPr>
              <w:t>0.285</w:t>
            </w:r>
          </w:p>
        </w:tc>
        <w:tc>
          <w:tcPr>
            <w:tcW w:w="1480" w:type="dxa"/>
            <w:noWrap/>
            <w:vAlign w:val="bottom"/>
          </w:tcPr>
          <w:p w14:paraId="3ED6B337"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612" w:type="dxa"/>
            <w:noWrap/>
            <w:vAlign w:val="bottom"/>
          </w:tcPr>
          <w:p w14:paraId="4DA62CFB" w14:textId="77777777" w:rsidR="00FE0D94" w:rsidRDefault="009D77C0">
            <w:pPr>
              <w:ind w:left="28"/>
              <w:jc w:val="center"/>
              <w:rPr>
                <w:rFonts w:ascii="Times" w:hAnsi="Times"/>
                <w:iCs/>
                <w:color w:val="000000"/>
                <w:sz w:val="20"/>
              </w:rPr>
            </w:pPr>
            <w:r>
              <w:rPr>
                <w:rFonts w:ascii="Times" w:hAnsi="Times"/>
                <w:iCs/>
                <w:color w:val="000000"/>
                <w:sz w:val="20"/>
              </w:rPr>
              <w:t>0.796</w:t>
            </w:r>
          </w:p>
        </w:tc>
        <w:tc>
          <w:tcPr>
            <w:tcW w:w="1523" w:type="dxa"/>
            <w:noWrap/>
            <w:vAlign w:val="bottom"/>
          </w:tcPr>
          <w:p w14:paraId="7B187784"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951" w:type="dxa"/>
            <w:noWrap/>
            <w:vAlign w:val="bottom"/>
          </w:tcPr>
          <w:p w14:paraId="74ADF717" w14:textId="77777777" w:rsidR="00FE0D94" w:rsidRDefault="009D77C0">
            <w:pPr>
              <w:ind w:left="28"/>
              <w:jc w:val="center"/>
              <w:rPr>
                <w:rFonts w:ascii="Times" w:hAnsi="Times"/>
                <w:iCs/>
                <w:color w:val="000000"/>
                <w:sz w:val="20"/>
              </w:rPr>
            </w:pPr>
            <w:r>
              <w:rPr>
                <w:rFonts w:ascii="Times" w:hAnsi="Times"/>
                <w:iCs/>
                <w:color w:val="000000"/>
                <w:sz w:val="20"/>
              </w:rPr>
              <w:t>0.796</w:t>
            </w:r>
          </w:p>
        </w:tc>
      </w:tr>
      <w:tr w:rsidR="00FE0D94" w14:paraId="53ADF77B" w14:textId="77777777">
        <w:trPr>
          <w:trHeight w:val="255"/>
          <w:jc w:val="center"/>
        </w:trPr>
        <w:tc>
          <w:tcPr>
            <w:tcW w:w="685" w:type="dxa"/>
            <w:noWrap/>
            <w:vAlign w:val="bottom"/>
          </w:tcPr>
          <w:p w14:paraId="335EB6B3" w14:textId="77777777" w:rsidR="00FE0D94" w:rsidRDefault="009D77C0">
            <w:pPr>
              <w:ind w:left="28"/>
              <w:rPr>
                <w:rFonts w:ascii="Times" w:hAnsi="Times"/>
                <w:b/>
                <w:iCs/>
                <w:color w:val="000000"/>
                <w:sz w:val="20"/>
              </w:rPr>
            </w:pPr>
            <w:r>
              <w:rPr>
                <w:rFonts w:ascii="Times" w:hAnsi="Times"/>
                <w:b/>
                <w:iCs/>
                <w:color w:val="000000"/>
                <w:sz w:val="20"/>
              </w:rPr>
              <w:t>C4</w:t>
            </w:r>
          </w:p>
        </w:tc>
        <w:tc>
          <w:tcPr>
            <w:tcW w:w="1385" w:type="dxa"/>
            <w:noWrap/>
            <w:vAlign w:val="bottom"/>
          </w:tcPr>
          <w:p w14:paraId="5393CE63" w14:textId="77777777" w:rsidR="00FE0D94" w:rsidRDefault="009D77C0">
            <w:pPr>
              <w:ind w:left="28"/>
              <w:jc w:val="center"/>
              <w:rPr>
                <w:rFonts w:ascii="Times" w:hAnsi="Times"/>
                <w:iCs/>
                <w:color w:val="000000"/>
                <w:sz w:val="20"/>
              </w:rPr>
            </w:pPr>
            <w:r>
              <w:rPr>
                <w:rFonts w:ascii="Times" w:hAnsi="Times"/>
                <w:iCs/>
                <w:color w:val="000000"/>
                <w:sz w:val="20"/>
              </w:rPr>
              <w:t>2.571</w:t>
            </w:r>
          </w:p>
        </w:tc>
        <w:tc>
          <w:tcPr>
            <w:tcW w:w="612" w:type="dxa"/>
            <w:noWrap/>
            <w:vAlign w:val="bottom"/>
          </w:tcPr>
          <w:p w14:paraId="6861923D" w14:textId="77777777" w:rsidR="00FE0D94" w:rsidRDefault="009D77C0">
            <w:pPr>
              <w:ind w:left="28"/>
              <w:jc w:val="center"/>
              <w:rPr>
                <w:rFonts w:ascii="Times" w:hAnsi="Times"/>
                <w:iCs/>
                <w:color w:val="000000"/>
                <w:sz w:val="20"/>
              </w:rPr>
            </w:pPr>
            <w:r>
              <w:rPr>
                <w:rFonts w:ascii="Times" w:hAnsi="Times"/>
                <w:iCs/>
                <w:color w:val="000000"/>
                <w:sz w:val="20"/>
              </w:rPr>
              <w:t>0.109</w:t>
            </w:r>
          </w:p>
        </w:tc>
        <w:tc>
          <w:tcPr>
            <w:tcW w:w="1480" w:type="dxa"/>
            <w:noWrap/>
            <w:vAlign w:val="bottom"/>
          </w:tcPr>
          <w:p w14:paraId="02342C0B" w14:textId="77777777" w:rsidR="00FE0D94" w:rsidRDefault="009D77C0">
            <w:pPr>
              <w:ind w:left="28"/>
              <w:jc w:val="center"/>
              <w:rPr>
                <w:rFonts w:ascii="Times" w:hAnsi="Times"/>
                <w:iCs/>
                <w:color w:val="000000"/>
                <w:sz w:val="20"/>
              </w:rPr>
            </w:pPr>
            <w:r>
              <w:rPr>
                <w:rFonts w:ascii="Times" w:hAnsi="Times"/>
                <w:iCs/>
                <w:color w:val="000000"/>
                <w:sz w:val="20"/>
              </w:rPr>
              <w:t>0.600</w:t>
            </w:r>
          </w:p>
        </w:tc>
        <w:tc>
          <w:tcPr>
            <w:tcW w:w="612" w:type="dxa"/>
            <w:noWrap/>
            <w:vAlign w:val="bottom"/>
          </w:tcPr>
          <w:p w14:paraId="268A5B78" w14:textId="77777777" w:rsidR="00FE0D94" w:rsidRDefault="009D77C0">
            <w:pPr>
              <w:ind w:left="28"/>
              <w:jc w:val="center"/>
              <w:rPr>
                <w:rFonts w:ascii="Times" w:hAnsi="Times"/>
                <w:iCs/>
                <w:color w:val="000000"/>
                <w:sz w:val="20"/>
              </w:rPr>
            </w:pPr>
            <w:r>
              <w:rPr>
                <w:rFonts w:ascii="Times" w:hAnsi="Times"/>
                <w:iCs/>
                <w:color w:val="000000"/>
                <w:sz w:val="20"/>
              </w:rPr>
              <w:t>0.439</w:t>
            </w:r>
          </w:p>
        </w:tc>
        <w:tc>
          <w:tcPr>
            <w:tcW w:w="1523" w:type="dxa"/>
            <w:noWrap/>
            <w:vAlign w:val="bottom"/>
          </w:tcPr>
          <w:p w14:paraId="24E3CA4A" w14:textId="77777777" w:rsidR="00FE0D94" w:rsidRDefault="009D77C0">
            <w:pPr>
              <w:ind w:left="28"/>
              <w:jc w:val="center"/>
              <w:rPr>
                <w:rFonts w:ascii="Times" w:hAnsi="Times"/>
                <w:iCs/>
                <w:color w:val="000000"/>
                <w:sz w:val="20"/>
              </w:rPr>
            </w:pPr>
            <w:r>
              <w:rPr>
                <w:rFonts w:ascii="Times" w:hAnsi="Times"/>
                <w:iCs/>
                <w:color w:val="000000"/>
                <w:sz w:val="20"/>
              </w:rPr>
              <w:t>1.667</w:t>
            </w:r>
          </w:p>
        </w:tc>
        <w:tc>
          <w:tcPr>
            <w:tcW w:w="951" w:type="dxa"/>
            <w:noWrap/>
            <w:vAlign w:val="bottom"/>
          </w:tcPr>
          <w:p w14:paraId="51D42C22" w14:textId="77777777" w:rsidR="00FE0D94" w:rsidRDefault="009D77C0">
            <w:pPr>
              <w:ind w:left="28"/>
              <w:jc w:val="center"/>
              <w:rPr>
                <w:rFonts w:ascii="Times" w:hAnsi="Times"/>
                <w:iCs/>
                <w:color w:val="000000"/>
                <w:sz w:val="20"/>
              </w:rPr>
            </w:pPr>
            <w:r>
              <w:rPr>
                <w:rFonts w:ascii="Times" w:hAnsi="Times"/>
                <w:iCs/>
                <w:color w:val="000000"/>
                <w:sz w:val="20"/>
              </w:rPr>
              <w:t>0.197</w:t>
            </w:r>
          </w:p>
        </w:tc>
      </w:tr>
    </w:tbl>
    <w:p w14:paraId="53FC0F6F" w14:textId="77777777" w:rsidR="00FE0D94" w:rsidRDefault="00FE0D94">
      <w:pPr>
        <w:ind w:left="28"/>
        <w:rPr>
          <w:rFonts w:ascii="Times New Roman" w:hAnsi="Times New Roman"/>
          <w:i/>
          <w:color w:val="000000"/>
          <w:szCs w:val="22"/>
        </w:rPr>
      </w:pPr>
    </w:p>
    <w:tbl>
      <w:tblPr>
        <w:tblW w:w="7248" w:type="dxa"/>
        <w:jc w:val="center"/>
        <w:tblLayout w:type="fixed"/>
        <w:tblCellMar>
          <w:left w:w="0" w:type="dxa"/>
          <w:right w:w="0" w:type="dxa"/>
        </w:tblCellMar>
        <w:tblLook w:val="04A0" w:firstRow="1" w:lastRow="0" w:firstColumn="1" w:lastColumn="0" w:noHBand="0" w:noVBand="1"/>
      </w:tblPr>
      <w:tblGrid>
        <w:gridCol w:w="685"/>
        <w:gridCol w:w="1385"/>
        <w:gridCol w:w="612"/>
        <w:gridCol w:w="1480"/>
        <w:gridCol w:w="612"/>
        <w:gridCol w:w="1523"/>
        <w:gridCol w:w="951"/>
      </w:tblGrid>
      <w:tr w:rsidR="00FE0D94" w14:paraId="120303B4" w14:textId="77777777">
        <w:trPr>
          <w:trHeight w:val="511"/>
          <w:jc w:val="center"/>
        </w:trPr>
        <w:tc>
          <w:tcPr>
            <w:tcW w:w="7248" w:type="dxa"/>
            <w:gridSpan w:val="7"/>
            <w:tcBorders>
              <w:bottom w:val="single" w:sz="4" w:space="0" w:color="auto"/>
            </w:tcBorders>
            <w:noWrap/>
          </w:tcPr>
          <w:p w14:paraId="07E908CB" w14:textId="77777777" w:rsidR="00FE0D94" w:rsidRDefault="009D77C0">
            <w:pPr>
              <w:pStyle w:val="TableCaption"/>
            </w:pPr>
            <w:r>
              <w:rPr>
                <w:b/>
              </w:rPr>
              <w:t>Table 5.</w:t>
            </w:r>
            <w: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FE0D94" w14:paraId="476E0E25" w14:textId="77777777">
        <w:trPr>
          <w:trHeight w:val="511"/>
          <w:jc w:val="center"/>
        </w:trPr>
        <w:tc>
          <w:tcPr>
            <w:tcW w:w="685" w:type="dxa"/>
            <w:tcBorders>
              <w:top w:val="single" w:sz="6" w:space="0" w:color="auto"/>
              <w:bottom w:val="single" w:sz="4" w:space="0" w:color="auto"/>
            </w:tcBorders>
            <w:noWrap/>
          </w:tcPr>
          <w:p w14:paraId="18B1CD76" w14:textId="77777777" w:rsidR="00FE0D94" w:rsidRDefault="00FE0D94">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7823DCC3" w14:textId="77777777" w:rsidR="00FE0D94" w:rsidRDefault="009D77C0">
            <w:pPr>
              <w:ind w:left="28"/>
              <w:jc w:val="center"/>
              <w:rPr>
                <w:rFonts w:ascii="Times" w:hAnsi="Times"/>
                <w:iCs/>
                <w:color w:val="000000"/>
                <w:sz w:val="20"/>
              </w:rPr>
            </w:pPr>
            <w:r>
              <w:rPr>
                <w:rFonts w:ascii="Times" w:hAnsi="Times"/>
                <w:iCs/>
                <w:color w:val="000000"/>
                <w:sz w:val="20"/>
              </w:rPr>
              <w:t xml:space="preserve">Wake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=15,</w:t>
            </w:r>
            <w:r>
              <w:rPr>
                <w:rFonts w:ascii="Times" w:hAnsi="Times"/>
                <w:i/>
                <w:iCs/>
                <w:color w:val="000000"/>
                <w:sz w:val="20"/>
              </w:rPr>
              <w:t xml:space="preserve"> df</w:t>
            </w:r>
            <w:r>
              <w:rPr>
                <w:rFonts w:ascii="Times" w:hAnsi="Times"/>
                <w:iCs/>
                <w:color w:val="000000"/>
                <w:sz w:val="20"/>
              </w:rPr>
              <w:t>=1)</w:t>
            </w:r>
          </w:p>
        </w:tc>
        <w:tc>
          <w:tcPr>
            <w:tcW w:w="612" w:type="dxa"/>
            <w:tcBorders>
              <w:top w:val="single" w:sz="6" w:space="0" w:color="auto"/>
              <w:bottom w:val="single" w:sz="4" w:space="0" w:color="auto"/>
            </w:tcBorders>
            <w:noWrap/>
          </w:tcPr>
          <w:p w14:paraId="12D92E30" w14:textId="77777777" w:rsidR="00FE0D94" w:rsidRDefault="009D77C0">
            <w:pPr>
              <w:ind w:left="28"/>
              <w:jc w:val="center"/>
              <w:rPr>
                <w:rFonts w:ascii="Times" w:hAnsi="Times"/>
                <w:i/>
                <w:iCs/>
                <w:color w:val="000000"/>
                <w:sz w:val="20"/>
              </w:rPr>
            </w:pPr>
            <w:r>
              <w:rPr>
                <w:rFonts w:ascii="Times" w:hAnsi="Times"/>
                <w:i/>
                <w:iCs/>
                <w:color w:val="000000"/>
                <w:sz w:val="20"/>
              </w:rPr>
              <w:t>p</w:t>
            </w:r>
          </w:p>
        </w:tc>
        <w:tc>
          <w:tcPr>
            <w:tcW w:w="1480" w:type="dxa"/>
            <w:tcBorders>
              <w:top w:val="single" w:sz="6" w:space="0" w:color="auto"/>
              <w:bottom w:val="single" w:sz="4" w:space="0" w:color="auto"/>
            </w:tcBorders>
            <w:noWrap/>
          </w:tcPr>
          <w:p w14:paraId="30CD98F7" w14:textId="77777777" w:rsidR="00FE0D94" w:rsidRDefault="009D77C0">
            <w:pPr>
              <w:ind w:left="28"/>
              <w:jc w:val="center"/>
              <w:rPr>
                <w:rFonts w:ascii="Times" w:hAnsi="Times"/>
                <w:iCs/>
                <w:color w:val="000000"/>
                <w:sz w:val="20"/>
              </w:rPr>
            </w:pPr>
            <w:r>
              <w:rPr>
                <w:rFonts w:ascii="Times" w:hAnsi="Times"/>
                <w:iCs/>
                <w:color w:val="000000"/>
                <w:sz w:val="20"/>
              </w:rPr>
              <w:t xml:space="preserve">Stage 1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612" w:type="dxa"/>
            <w:tcBorders>
              <w:top w:val="single" w:sz="6" w:space="0" w:color="auto"/>
              <w:bottom w:val="single" w:sz="4" w:space="0" w:color="auto"/>
            </w:tcBorders>
            <w:noWrap/>
          </w:tcPr>
          <w:p w14:paraId="5A72180A" w14:textId="77777777" w:rsidR="00FE0D94" w:rsidRDefault="009D77C0">
            <w:pPr>
              <w:ind w:left="28"/>
              <w:jc w:val="center"/>
              <w:rPr>
                <w:rFonts w:ascii="Times" w:hAnsi="Times"/>
                <w:iCs/>
                <w:color w:val="000000"/>
                <w:sz w:val="20"/>
              </w:rPr>
            </w:pPr>
            <w:r>
              <w:rPr>
                <w:rFonts w:ascii="Times" w:hAnsi="Times"/>
                <w:iCs/>
                <w:color w:val="000000"/>
                <w:sz w:val="20"/>
              </w:rPr>
              <w:t>p</w:t>
            </w:r>
          </w:p>
        </w:tc>
        <w:tc>
          <w:tcPr>
            <w:tcW w:w="1523" w:type="dxa"/>
            <w:tcBorders>
              <w:top w:val="single" w:sz="6" w:space="0" w:color="auto"/>
              <w:bottom w:val="single" w:sz="4" w:space="0" w:color="auto"/>
            </w:tcBorders>
            <w:noWrap/>
          </w:tcPr>
          <w:p w14:paraId="66112F71" w14:textId="77777777" w:rsidR="00FE0D94" w:rsidRDefault="009D77C0">
            <w:pPr>
              <w:ind w:left="28"/>
              <w:jc w:val="center"/>
              <w:rPr>
                <w:rFonts w:ascii="Times" w:hAnsi="Times"/>
                <w:iCs/>
                <w:color w:val="000000"/>
                <w:sz w:val="20"/>
              </w:rPr>
            </w:pPr>
            <w:r>
              <w:rPr>
                <w:rFonts w:ascii="Times" w:hAnsi="Times"/>
                <w:iCs/>
                <w:color w:val="000000"/>
                <w:sz w:val="20"/>
              </w:rPr>
              <w:t xml:space="preserve">Stage 2 Chi </w:t>
            </w:r>
            <w:proofErr w:type="spellStart"/>
            <w:r>
              <w:rPr>
                <w:rFonts w:ascii="Times" w:hAnsi="Times"/>
                <w:iCs/>
                <w:color w:val="000000"/>
                <w:sz w:val="20"/>
              </w:rPr>
              <w:t>Sqr</w:t>
            </w:r>
            <w:proofErr w:type="spellEnd"/>
            <w:r>
              <w:rPr>
                <w:rFonts w:ascii="Times" w:hAnsi="Times"/>
                <w:iCs/>
                <w:color w:val="000000"/>
                <w:sz w:val="20"/>
              </w:rPr>
              <w:t>. (</w:t>
            </w:r>
            <w:r>
              <w:rPr>
                <w:rFonts w:ascii="Times" w:hAnsi="Times"/>
                <w:i/>
                <w:iCs/>
                <w:color w:val="000000"/>
                <w:sz w:val="20"/>
              </w:rPr>
              <w:t>N</w:t>
            </w:r>
            <w:r>
              <w:rPr>
                <w:rFonts w:ascii="Times" w:hAnsi="Times"/>
                <w:iCs/>
                <w:color w:val="000000"/>
                <w:sz w:val="20"/>
              </w:rPr>
              <w:t xml:space="preserve">=15, </w:t>
            </w:r>
            <w:r>
              <w:rPr>
                <w:rFonts w:ascii="Times" w:hAnsi="Times"/>
                <w:i/>
                <w:iCs/>
                <w:color w:val="000000"/>
                <w:sz w:val="20"/>
              </w:rPr>
              <w:t>df</w:t>
            </w:r>
            <w:r>
              <w:rPr>
                <w:rFonts w:ascii="Times" w:hAnsi="Times"/>
                <w:iCs/>
                <w:color w:val="000000"/>
                <w:sz w:val="20"/>
              </w:rPr>
              <w:t>=1)</w:t>
            </w:r>
          </w:p>
        </w:tc>
        <w:tc>
          <w:tcPr>
            <w:tcW w:w="951" w:type="dxa"/>
            <w:tcBorders>
              <w:top w:val="single" w:sz="6" w:space="0" w:color="auto"/>
              <w:bottom w:val="single" w:sz="4" w:space="0" w:color="auto"/>
            </w:tcBorders>
            <w:noWrap/>
          </w:tcPr>
          <w:p w14:paraId="3C55ECE6" w14:textId="77777777" w:rsidR="00FE0D94" w:rsidRDefault="009D77C0">
            <w:pPr>
              <w:ind w:left="28"/>
              <w:jc w:val="center"/>
              <w:rPr>
                <w:rFonts w:ascii="Times" w:hAnsi="Times"/>
                <w:i/>
                <w:iCs/>
                <w:color w:val="000000"/>
                <w:sz w:val="20"/>
              </w:rPr>
            </w:pPr>
            <w:r>
              <w:rPr>
                <w:rFonts w:ascii="Times" w:hAnsi="Times"/>
                <w:i/>
                <w:iCs/>
                <w:color w:val="000000"/>
                <w:sz w:val="20"/>
              </w:rPr>
              <w:t>p</w:t>
            </w:r>
          </w:p>
        </w:tc>
      </w:tr>
      <w:tr w:rsidR="00FE0D94" w14:paraId="198E11AA" w14:textId="77777777">
        <w:trPr>
          <w:trHeight w:val="255"/>
          <w:jc w:val="center"/>
        </w:trPr>
        <w:tc>
          <w:tcPr>
            <w:tcW w:w="685" w:type="dxa"/>
            <w:tcBorders>
              <w:top w:val="single" w:sz="4" w:space="0" w:color="auto"/>
            </w:tcBorders>
            <w:noWrap/>
            <w:vAlign w:val="bottom"/>
          </w:tcPr>
          <w:p w14:paraId="64216C11" w14:textId="77777777" w:rsidR="00FE0D94" w:rsidRDefault="009D77C0">
            <w:pPr>
              <w:ind w:left="28"/>
              <w:rPr>
                <w:rFonts w:ascii="Times" w:hAnsi="Times"/>
                <w:b/>
                <w:iCs/>
                <w:color w:val="000000"/>
                <w:sz w:val="20"/>
              </w:rPr>
            </w:pPr>
            <w:r>
              <w:rPr>
                <w:rFonts w:ascii="Times" w:hAnsi="Times"/>
                <w:b/>
                <w:iCs/>
                <w:color w:val="000000"/>
                <w:sz w:val="20"/>
              </w:rPr>
              <w:t>F3</w:t>
            </w:r>
          </w:p>
        </w:tc>
        <w:tc>
          <w:tcPr>
            <w:tcW w:w="1385" w:type="dxa"/>
            <w:tcBorders>
              <w:top w:val="single" w:sz="4" w:space="0" w:color="auto"/>
            </w:tcBorders>
            <w:noWrap/>
            <w:vAlign w:val="bottom"/>
          </w:tcPr>
          <w:p w14:paraId="713BC514"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tcBorders>
              <w:top w:val="single" w:sz="4" w:space="0" w:color="auto"/>
            </w:tcBorders>
            <w:noWrap/>
            <w:vAlign w:val="bottom"/>
          </w:tcPr>
          <w:p w14:paraId="1D04889A" w14:textId="77777777" w:rsidR="00FE0D94" w:rsidRDefault="009D77C0">
            <w:pPr>
              <w:ind w:left="28"/>
              <w:rPr>
                <w:rFonts w:ascii="Times" w:hAnsi="Times"/>
                <w:iCs/>
                <w:color w:val="000000"/>
                <w:sz w:val="20"/>
              </w:rPr>
            </w:pPr>
            <w:r>
              <w:rPr>
                <w:rFonts w:ascii="Times" w:hAnsi="Times"/>
                <w:iCs/>
                <w:color w:val="000000"/>
                <w:sz w:val="20"/>
              </w:rPr>
              <w:t>0.285</w:t>
            </w:r>
          </w:p>
        </w:tc>
        <w:tc>
          <w:tcPr>
            <w:tcW w:w="1480" w:type="dxa"/>
            <w:tcBorders>
              <w:top w:val="single" w:sz="4" w:space="0" w:color="auto"/>
            </w:tcBorders>
            <w:noWrap/>
            <w:vAlign w:val="bottom"/>
          </w:tcPr>
          <w:p w14:paraId="51F94AFE"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612" w:type="dxa"/>
            <w:tcBorders>
              <w:top w:val="single" w:sz="4" w:space="0" w:color="auto"/>
            </w:tcBorders>
            <w:noWrap/>
            <w:vAlign w:val="bottom"/>
          </w:tcPr>
          <w:p w14:paraId="63BEE450" w14:textId="77777777" w:rsidR="00FE0D94" w:rsidRDefault="009D77C0">
            <w:pPr>
              <w:ind w:left="28"/>
              <w:rPr>
                <w:rFonts w:ascii="Times" w:hAnsi="Times"/>
                <w:iCs/>
                <w:color w:val="000000"/>
                <w:sz w:val="20"/>
              </w:rPr>
            </w:pPr>
            <w:r>
              <w:rPr>
                <w:rFonts w:ascii="Times" w:hAnsi="Times"/>
                <w:iCs/>
                <w:color w:val="000000"/>
                <w:sz w:val="20"/>
              </w:rPr>
              <w:t>0.593</w:t>
            </w:r>
          </w:p>
        </w:tc>
        <w:tc>
          <w:tcPr>
            <w:tcW w:w="1523" w:type="dxa"/>
            <w:tcBorders>
              <w:top w:val="single" w:sz="4" w:space="0" w:color="auto"/>
            </w:tcBorders>
            <w:noWrap/>
            <w:vAlign w:val="bottom"/>
          </w:tcPr>
          <w:p w14:paraId="2D49BC70"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951" w:type="dxa"/>
            <w:tcBorders>
              <w:top w:val="single" w:sz="4" w:space="0" w:color="auto"/>
            </w:tcBorders>
            <w:noWrap/>
            <w:vAlign w:val="bottom"/>
          </w:tcPr>
          <w:p w14:paraId="00CED355" w14:textId="77777777" w:rsidR="00FE0D94" w:rsidRDefault="009D77C0">
            <w:pPr>
              <w:ind w:left="28"/>
              <w:jc w:val="center"/>
              <w:rPr>
                <w:rFonts w:ascii="Times" w:hAnsi="Times"/>
                <w:iCs/>
                <w:color w:val="000000"/>
                <w:sz w:val="20"/>
              </w:rPr>
            </w:pPr>
            <w:r>
              <w:rPr>
                <w:rFonts w:ascii="Times" w:hAnsi="Times"/>
                <w:iCs/>
                <w:color w:val="000000"/>
                <w:sz w:val="20"/>
              </w:rPr>
              <w:t>0.593</w:t>
            </w:r>
          </w:p>
        </w:tc>
      </w:tr>
      <w:tr w:rsidR="00FE0D94" w14:paraId="73FC0A20" w14:textId="77777777">
        <w:trPr>
          <w:trHeight w:val="255"/>
          <w:jc w:val="center"/>
        </w:trPr>
        <w:tc>
          <w:tcPr>
            <w:tcW w:w="685" w:type="dxa"/>
            <w:noWrap/>
            <w:vAlign w:val="bottom"/>
          </w:tcPr>
          <w:p w14:paraId="7A48598F" w14:textId="77777777" w:rsidR="00FE0D94" w:rsidRDefault="009D77C0">
            <w:pPr>
              <w:ind w:left="28"/>
              <w:rPr>
                <w:rFonts w:ascii="Times" w:hAnsi="Times"/>
                <w:b/>
                <w:iCs/>
                <w:color w:val="000000"/>
                <w:sz w:val="20"/>
              </w:rPr>
            </w:pPr>
            <w:proofErr w:type="spellStart"/>
            <w:r>
              <w:rPr>
                <w:rFonts w:ascii="Times" w:hAnsi="Times"/>
                <w:b/>
                <w:iCs/>
                <w:color w:val="000000"/>
                <w:sz w:val="20"/>
              </w:rPr>
              <w:t>Fz</w:t>
            </w:r>
            <w:proofErr w:type="spellEnd"/>
          </w:p>
        </w:tc>
        <w:tc>
          <w:tcPr>
            <w:tcW w:w="1385" w:type="dxa"/>
            <w:noWrap/>
            <w:vAlign w:val="bottom"/>
          </w:tcPr>
          <w:p w14:paraId="44A0AE22"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noWrap/>
            <w:vAlign w:val="bottom"/>
          </w:tcPr>
          <w:p w14:paraId="6345353A" w14:textId="77777777" w:rsidR="00FE0D94" w:rsidRDefault="009D77C0">
            <w:pPr>
              <w:ind w:left="28"/>
              <w:rPr>
                <w:rFonts w:ascii="Times" w:hAnsi="Times"/>
                <w:iCs/>
                <w:color w:val="000000"/>
                <w:sz w:val="20"/>
              </w:rPr>
            </w:pPr>
            <w:r>
              <w:rPr>
                <w:rFonts w:ascii="Times" w:hAnsi="Times"/>
                <w:iCs/>
                <w:color w:val="000000"/>
                <w:sz w:val="20"/>
              </w:rPr>
              <w:t>0.285</w:t>
            </w:r>
          </w:p>
        </w:tc>
        <w:tc>
          <w:tcPr>
            <w:tcW w:w="1480" w:type="dxa"/>
            <w:noWrap/>
            <w:vAlign w:val="bottom"/>
          </w:tcPr>
          <w:p w14:paraId="7117DAF8"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612" w:type="dxa"/>
            <w:noWrap/>
            <w:vAlign w:val="bottom"/>
          </w:tcPr>
          <w:p w14:paraId="3B384153" w14:textId="77777777" w:rsidR="00FE0D94" w:rsidRDefault="009D77C0">
            <w:pPr>
              <w:ind w:left="28"/>
              <w:rPr>
                <w:rFonts w:ascii="Times" w:hAnsi="Times"/>
                <w:iCs/>
                <w:color w:val="000000"/>
                <w:sz w:val="20"/>
              </w:rPr>
            </w:pPr>
            <w:r>
              <w:rPr>
                <w:rFonts w:ascii="Times" w:hAnsi="Times"/>
                <w:iCs/>
                <w:color w:val="000000"/>
                <w:sz w:val="20"/>
              </w:rPr>
              <w:t>0.796</w:t>
            </w:r>
          </w:p>
        </w:tc>
        <w:tc>
          <w:tcPr>
            <w:tcW w:w="1523" w:type="dxa"/>
            <w:noWrap/>
            <w:vAlign w:val="bottom"/>
          </w:tcPr>
          <w:p w14:paraId="782ECFE9" w14:textId="77777777" w:rsidR="00FE0D94" w:rsidRDefault="009D77C0">
            <w:pPr>
              <w:ind w:left="28"/>
              <w:jc w:val="center"/>
              <w:rPr>
                <w:rFonts w:ascii="Times" w:hAnsi="Times"/>
                <w:iCs/>
                <w:color w:val="000000"/>
                <w:sz w:val="20"/>
              </w:rPr>
            </w:pPr>
            <w:r>
              <w:rPr>
                <w:rFonts w:ascii="Times" w:hAnsi="Times"/>
                <w:iCs/>
                <w:color w:val="000000"/>
                <w:sz w:val="20"/>
              </w:rPr>
              <w:t>0.067</w:t>
            </w:r>
          </w:p>
        </w:tc>
        <w:tc>
          <w:tcPr>
            <w:tcW w:w="951" w:type="dxa"/>
            <w:noWrap/>
            <w:vAlign w:val="bottom"/>
          </w:tcPr>
          <w:p w14:paraId="36EB17C7" w14:textId="77777777" w:rsidR="00FE0D94" w:rsidRDefault="009D77C0">
            <w:pPr>
              <w:ind w:left="28"/>
              <w:jc w:val="center"/>
              <w:rPr>
                <w:rFonts w:ascii="Times" w:hAnsi="Times"/>
                <w:iCs/>
                <w:color w:val="000000"/>
                <w:sz w:val="20"/>
              </w:rPr>
            </w:pPr>
            <w:r>
              <w:rPr>
                <w:rFonts w:ascii="Times" w:hAnsi="Times"/>
                <w:iCs/>
                <w:color w:val="000000"/>
                <w:sz w:val="20"/>
              </w:rPr>
              <w:t>0.796</w:t>
            </w:r>
          </w:p>
        </w:tc>
      </w:tr>
      <w:tr w:rsidR="00FE0D94" w14:paraId="665BA93B" w14:textId="77777777">
        <w:trPr>
          <w:trHeight w:val="255"/>
          <w:jc w:val="center"/>
        </w:trPr>
        <w:tc>
          <w:tcPr>
            <w:tcW w:w="685" w:type="dxa"/>
            <w:noWrap/>
            <w:vAlign w:val="bottom"/>
          </w:tcPr>
          <w:p w14:paraId="271D6FDA" w14:textId="77777777" w:rsidR="00FE0D94" w:rsidRDefault="009D77C0">
            <w:pPr>
              <w:ind w:left="28"/>
              <w:rPr>
                <w:rFonts w:ascii="Times" w:hAnsi="Times"/>
                <w:b/>
                <w:iCs/>
                <w:color w:val="000000"/>
                <w:sz w:val="20"/>
              </w:rPr>
            </w:pPr>
            <w:proofErr w:type="spellStart"/>
            <w:r>
              <w:rPr>
                <w:rFonts w:ascii="Times" w:hAnsi="Times"/>
                <w:b/>
                <w:iCs/>
                <w:color w:val="000000"/>
                <w:sz w:val="20"/>
              </w:rPr>
              <w:t>Cz</w:t>
            </w:r>
            <w:proofErr w:type="spellEnd"/>
          </w:p>
        </w:tc>
        <w:tc>
          <w:tcPr>
            <w:tcW w:w="1385" w:type="dxa"/>
            <w:noWrap/>
            <w:vAlign w:val="bottom"/>
          </w:tcPr>
          <w:p w14:paraId="2F58CC59" w14:textId="77777777" w:rsidR="00FE0D94" w:rsidRDefault="009D77C0">
            <w:pPr>
              <w:ind w:left="28"/>
              <w:jc w:val="center"/>
              <w:rPr>
                <w:rFonts w:ascii="Times" w:hAnsi="Times"/>
                <w:iCs/>
                <w:color w:val="000000"/>
                <w:sz w:val="20"/>
              </w:rPr>
            </w:pPr>
            <w:r>
              <w:rPr>
                <w:rFonts w:ascii="Times" w:hAnsi="Times"/>
                <w:iCs/>
                <w:color w:val="000000"/>
                <w:sz w:val="20"/>
              </w:rPr>
              <w:t>1.143</w:t>
            </w:r>
          </w:p>
        </w:tc>
        <w:tc>
          <w:tcPr>
            <w:tcW w:w="612" w:type="dxa"/>
            <w:noWrap/>
            <w:vAlign w:val="bottom"/>
          </w:tcPr>
          <w:p w14:paraId="7CA4371D" w14:textId="77777777" w:rsidR="00FE0D94" w:rsidRDefault="009D77C0">
            <w:pPr>
              <w:ind w:left="28"/>
              <w:rPr>
                <w:rFonts w:ascii="Times" w:hAnsi="Times"/>
                <w:iCs/>
                <w:color w:val="000000"/>
                <w:sz w:val="20"/>
              </w:rPr>
            </w:pPr>
            <w:r>
              <w:rPr>
                <w:rFonts w:ascii="Times" w:hAnsi="Times"/>
                <w:iCs/>
                <w:color w:val="000000"/>
                <w:sz w:val="20"/>
              </w:rPr>
              <w:t>0.285</w:t>
            </w:r>
          </w:p>
        </w:tc>
        <w:tc>
          <w:tcPr>
            <w:tcW w:w="1480" w:type="dxa"/>
            <w:noWrap/>
            <w:vAlign w:val="bottom"/>
          </w:tcPr>
          <w:p w14:paraId="42E349FF" w14:textId="77777777" w:rsidR="00FE0D94" w:rsidRDefault="009D77C0">
            <w:pPr>
              <w:ind w:left="28"/>
              <w:jc w:val="center"/>
              <w:rPr>
                <w:rFonts w:ascii="Times" w:hAnsi="Times"/>
                <w:iCs/>
                <w:color w:val="000000"/>
                <w:sz w:val="20"/>
              </w:rPr>
            </w:pPr>
            <w:r>
              <w:rPr>
                <w:rFonts w:ascii="Times" w:hAnsi="Times"/>
                <w:iCs/>
                <w:color w:val="000000"/>
                <w:sz w:val="20"/>
              </w:rPr>
              <w:t>0.077</w:t>
            </w:r>
          </w:p>
        </w:tc>
        <w:tc>
          <w:tcPr>
            <w:tcW w:w="612" w:type="dxa"/>
            <w:noWrap/>
            <w:vAlign w:val="bottom"/>
          </w:tcPr>
          <w:p w14:paraId="249A9C39" w14:textId="77777777" w:rsidR="00FE0D94" w:rsidRDefault="009D77C0">
            <w:pPr>
              <w:ind w:left="28"/>
              <w:rPr>
                <w:rFonts w:ascii="Times" w:hAnsi="Times"/>
                <w:iCs/>
                <w:color w:val="000000"/>
                <w:sz w:val="20"/>
              </w:rPr>
            </w:pPr>
            <w:r>
              <w:rPr>
                <w:rFonts w:ascii="Times" w:hAnsi="Times"/>
                <w:iCs/>
                <w:color w:val="000000"/>
                <w:sz w:val="20"/>
              </w:rPr>
              <w:t>0.782</w:t>
            </w:r>
          </w:p>
        </w:tc>
        <w:tc>
          <w:tcPr>
            <w:tcW w:w="1523" w:type="dxa"/>
            <w:noWrap/>
            <w:vAlign w:val="bottom"/>
          </w:tcPr>
          <w:p w14:paraId="5A67EF5A" w14:textId="77777777" w:rsidR="00FE0D94" w:rsidRDefault="009D77C0">
            <w:pPr>
              <w:ind w:left="28"/>
              <w:jc w:val="center"/>
              <w:rPr>
                <w:rFonts w:ascii="Times" w:hAnsi="Times"/>
                <w:iCs/>
                <w:color w:val="000000"/>
                <w:sz w:val="20"/>
              </w:rPr>
            </w:pPr>
            <w:r>
              <w:rPr>
                <w:rFonts w:ascii="Times" w:hAnsi="Times"/>
                <w:iCs/>
                <w:color w:val="000000"/>
                <w:sz w:val="20"/>
              </w:rPr>
              <w:t>0.286</w:t>
            </w:r>
          </w:p>
        </w:tc>
        <w:tc>
          <w:tcPr>
            <w:tcW w:w="951" w:type="dxa"/>
            <w:noWrap/>
            <w:vAlign w:val="bottom"/>
          </w:tcPr>
          <w:p w14:paraId="605635D2" w14:textId="77777777" w:rsidR="00FE0D94" w:rsidRDefault="009D77C0">
            <w:pPr>
              <w:ind w:left="28"/>
              <w:jc w:val="center"/>
              <w:rPr>
                <w:rFonts w:ascii="Times" w:hAnsi="Times"/>
                <w:iCs/>
                <w:color w:val="000000"/>
                <w:sz w:val="20"/>
              </w:rPr>
            </w:pPr>
            <w:r>
              <w:rPr>
                <w:rFonts w:ascii="Times" w:hAnsi="Times"/>
                <w:iCs/>
                <w:color w:val="000000"/>
                <w:sz w:val="20"/>
              </w:rPr>
              <w:t>0.593</w:t>
            </w:r>
          </w:p>
        </w:tc>
      </w:tr>
    </w:tbl>
    <w:p w14:paraId="65782482" w14:textId="77777777" w:rsidR="00FE0D94" w:rsidRDefault="009D77C0">
      <w:pPr>
        <w:pStyle w:val="subsection"/>
      </w:pPr>
      <w:r>
        <w:t>Notes to tables</w:t>
      </w:r>
    </w:p>
    <w:p w14:paraId="4D1D7487" w14:textId="77777777" w:rsidR="00FE0D94" w:rsidRDefault="009D77C0">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Pr>
          <w:vertAlign w:val="superscript"/>
        </w:rPr>
        <w:t>a</w:t>
      </w:r>
      <w:r>
        <w:t xml:space="preserve">, </w:t>
      </w:r>
      <w:r>
        <w:rPr>
          <w:vertAlign w:val="superscript"/>
        </w:rPr>
        <w:t>b</w:t>
      </w:r>
      <w:r>
        <w:t xml:space="preserve">, </w:t>
      </w:r>
      <w:r>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w:t>
      </w:r>
      <w:proofErr w:type="gramStart"/>
      <w:r>
        <w:t>10 point</w:t>
      </w:r>
      <w:proofErr w:type="gramEnd"/>
      <w:r>
        <w:t xml:space="preserve"> Times Roman. Each note should be on a separate line.</w:t>
      </w:r>
    </w:p>
    <w:tbl>
      <w:tblPr>
        <w:tblW w:w="0" w:type="auto"/>
        <w:jc w:val="center"/>
        <w:tblLook w:val="04A0" w:firstRow="1" w:lastRow="0" w:firstColumn="1" w:lastColumn="0" w:noHBand="0" w:noVBand="1"/>
      </w:tblPr>
      <w:tblGrid>
        <w:gridCol w:w="1531"/>
        <w:gridCol w:w="1866"/>
        <w:gridCol w:w="1866"/>
        <w:gridCol w:w="1866"/>
        <w:gridCol w:w="1291"/>
      </w:tblGrid>
      <w:tr w:rsidR="00FE0D94" w14:paraId="3941E17E" w14:textId="77777777">
        <w:trPr>
          <w:jc w:val="center"/>
        </w:trPr>
        <w:tc>
          <w:tcPr>
            <w:tcW w:w="8420" w:type="dxa"/>
            <w:gridSpan w:val="5"/>
            <w:tcBorders>
              <w:bottom w:val="single" w:sz="4" w:space="0" w:color="auto"/>
            </w:tcBorders>
            <w:shd w:val="clear" w:color="auto" w:fill="auto"/>
            <w:tcMar>
              <w:left w:w="0" w:type="dxa"/>
              <w:right w:w="0" w:type="dxa"/>
            </w:tcMar>
            <w:vAlign w:val="bottom"/>
          </w:tcPr>
          <w:p w14:paraId="7E0C4F0F" w14:textId="77777777" w:rsidR="00FE0D94" w:rsidRDefault="009D77C0">
            <w:pPr>
              <w:pStyle w:val="TableCaptionCentred"/>
              <w:ind w:left="28"/>
            </w:pPr>
            <w:r>
              <w:rPr>
                <w:b/>
              </w:rPr>
              <w:t>Table 6.</w:t>
            </w:r>
            <w:r>
              <w:t xml:space="preserve"> A table with headings spanning two columns and containing </w:t>
            </w:r>
            <w:proofErr w:type="spellStart"/>
            <w:r>
              <w:t>notes</w:t>
            </w:r>
            <w:r>
              <w:rPr>
                <w:vertAlign w:val="superscript"/>
              </w:rPr>
              <w:t>a</w:t>
            </w:r>
            <w:proofErr w:type="spellEnd"/>
            <w:r>
              <w:t>.</w:t>
            </w:r>
          </w:p>
        </w:tc>
      </w:tr>
      <w:tr w:rsidR="00FE0D94" w14:paraId="746B0CFE" w14:textId="77777777">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2F74801B" w14:textId="77777777" w:rsidR="00FE0D94" w:rsidRDefault="009D77C0">
            <w:pPr>
              <w:spacing w:before="40" w:after="40"/>
              <w:ind w:left="28"/>
              <w:rPr>
                <w:rFonts w:ascii="Times" w:hAnsi="Times"/>
              </w:rPr>
            </w:pPr>
            <w:r>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236363C7" w14:textId="77777777" w:rsidR="00FE0D94" w:rsidRDefault="009D77C0">
            <w:pPr>
              <w:spacing w:before="40" w:after="40"/>
              <w:ind w:left="28"/>
              <w:rPr>
                <w:rFonts w:ascii="Times" w:hAnsi="Times"/>
              </w:rPr>
            </w:pPr>
            <w:r>
              <w:rPr>
                <w:rFonts w:ascii="Times" w:hAnsi="Times"/>
                <w:color w:val="000000"/>
                <w:szCs w:val="22"/>
              </w:rPr>
              <w:t>Thickness</w:t>
            </w:r>
          </w:p>
          <w:p w14:paraId="36F78636" w14:textId="77777777" w:rsidR="00FE0D94" w:rsidRDefault="009D77C0">
            <w:pPr>
              <w:spacing w:before="40" w:after="40"/>
              <w:ind w:left="28"/>
              <w:rPr>
                <w:rFonts w:ascii="Times" w:hAnsi="Times"/>
              </w:rPr>
            </w:pPr>
            <w:r>
              <w:rPr>
                <w:rFonts w:ascii="Times" w:hAnsi="Times"/>
                <w:color w:val="000000"/>
                <w:szCs w:val="22"/>
              </w:rPr>
              <w:t>(mg cm</w:t>
            </w:r>
            <w:r>
              <w:rPr>
                <w:rFonts w:ascii="Times" w:hAnsi="Times"/>
                <w:vertAlign w:val="superscript"/>
              </w:rPr>
              <w:t>–2</w:t>
            </w:r>
            <w:r>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50E492F1" w14:textId="77777777" w:rsidR="00FE0D94" w:rsidRDefault="009D77C0">
            <w:pPr>
              <w:spacing w:before="40" w:after="40"/>
              <w:ind w:left="28"/>
              <w:rPr>
                <w:rFonts w:ascii="Times" w:hAnsi="Times"/>
              </w:rPr>
            </w:pPr>
            <w:r>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6BE612C5" w14:textId="77777777" w:rsidR="00FE0D94" w:rsidRDefault="009D77C0">
            <w:pPr>
              <w:spacing w:before="40" w:after="40"/>
              <w:ind w:left="28"/>
              <w:jc w:val="center"/>
              <w:rPr>
                <w:rFonts w:ascii="Times" w:hAnsi="Times"/>
              </w:rPr>
            </w:pPr>
            <w:r>
              <w:rPr>
                <w:rFonts w:ascii="Times" w:hAnsi="Times"/>
                <w:color w:val="000000"/>
                <w:szCs w:val="22"/>
              </w:rPr>
              <w:t>Separation energies</w:t>
            </w:r>
          </w:p>
        </w:tc>
      </w:tr>
      <w:tr w:rsidR="00FE0D94" w14:paraId="5E6B0DBB" w14:textId="77777777">
        <w:trPr>
          <w:jc w:val="center"/>
        </w:trPr>
        <w:tc>
          <w:tcPr>
            <w:tcW w:w="1531" w:type="dxa"/>
            <w:vMerge/>
            <w:tcBorders>
              <w:bottom w:val="single" w:sz="4" w:space="0" w:color="auto"/>
            </w:tcBorders>
            <w:shd w:val="clear" w:color="auto" w:fill="auto"/>
            <w:tcMar>
              <w:left w:w="0" w:type="dxa"/>
              <w:right w:w="0" w:type="dxa"/>
            </w:tcMar>
            <w:vAlign w:val="bottom"/>
          </w:tcPr>
          <w:p w14:paraId="49DE6F2C" w14:textId="77777777" w:rsidR="00FE0D94" w:rsidRDefault="00FE0D94">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755BD169" w14:textId="77777777" w:rsidR="00FE0D94" w:rsidRDefault="00FE0D94">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5E7D8E99" w14:textId="77777777" w:rsidR="00FE0D94" w:rsidRDefault="00FE0D94">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11D45B54" w14:textId="77777777" w:rsidR="00FE0D94" w:rsidRDefault="009D77C0">
            <w:pPr>
              <w:spacing w:before="40" w:after="40"/>
              <w:ind w:left="28"/>
              <w:jc w:val="center"/>
              <w:rPr>
                <w:rFonts w:ascii="Times" w:hAnsi="Times"/>
              </w:rPr>
            </w:pPr>
            <w:r>
              <w:rPr>
                <w:rFonts w:ascii="Symbol" w:hAnsi="Symbol"/>
              </w:rPr>
              <w:t></w:t>
            </w:r>
            <w:r>
              <w:rPr>
                <w:rFonts w:ascii="Times" w:hAnsi="Times"/>
              </w:rPr>
              <w:t>,</w:t>
            </w:r>
            <w:r>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1AC04D88" w14:textId="77777777" w:rsidR="00FE0D94" w:rsidRDefault="009D77C0">
            <w:pPr>
              <w:spacing w:before="40" w:after="40"/>
              <w:ind w:left="28"/>
              <w:rPr>
                <w:rFonts w:ascii="Times" w:hAnsi="Times"/>
              </w:rPr>
            </w:pPr>
            <w:r>
              <w:rPr>
                <w:rFonts w:ascii="Symbol" w:hAnsi="Symbol"/>
              </w:rPr>
              <w:t></w:t>
            </w:r>
            <w:r>
              <w:rPr>
                <w:rFonts w:ascii="Times" w:hAnsi="Times"/>
              </w:rPr>
              <w:t xml:space="preserve">, </w:t>
            </w:r>
            <w:r>
              <w:rPr>
                <w:rFonts w:ascii="Times" w:hAnsi="Times"/>
                <w:color w:val="000000"/>
                <w:szCs w:val="22"/>
              </w:rPr>
              <w:t>2n (MeV)</w:t>
            </w:r>
          </w:p>
        </w:tc>
      </w:tr>
      <w:tr w:rsidR="00FE0D94" w14:paraId="37CF8302" w14:textId="77777777">
        <w:trPr>
          <w:jc w:val="center"/>
        </w:trPr>
        <w:tc>
          <w:tcPr>
            <w:tcW w:w="1531" w:type="dxa"/>
            <w:tcBorders>
              <w:top w:val="single" w:sz="4" w:space="0" w:color="auto"/>
            </w:tcBorders>
            <w:shd w:val="clear" w:color="auto" w:fill="auto"/>
            <w:tcMar>
              <w:left w:w="0" w:type="dxa"/>
              <w:right w:w="0" w:type="dxa"/>
            </w:tcMar>
          </w:tcPr>
          <w:p w14:paraId="4BFAA908" w14:textId="77777777" w:rsidR="00FE0D94" w:rsidRDefault="009D77C0">
            <w:pPr>
              <w:spacing w:before="40" w:after="40"/>
              <w:ind w:left="28"/>
              <w:rPr>
                <w:rFonts w:ascii="Times" w:hAnsi="Times"/>
              </w:rPr>
            </w:pPr>
            <w:r>
              <w:rPr>
                <w:rFonts w:ascii="Times" w:hAnsi="Times"/>
                <w:color w:val="000000"/>
                <w:szCs w:val="22"/>
                <w:vertAlign w:val="superscript"/>
              </w:rPr>
              <w:t>181</w:t>
            </w:r>
            <w:r>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6A337989" w14:textId="77777777" w:rsidR="00FE0D94" w:rsidRDefault="009D77C0">
            <w:pPr>
              <w:spacing w:before="40" w:after="40"/>
              <w:ind w:left="28"/>
              <w:rPr>
                <w:rFonts w:ascii="Times" w:hAnsi="Times"/>
              </w:rPr>
            </w:pPr>
            <w:r>
              <w:rPr>
                <w:rFonts w:ascii="Times" w:hAnsi="Times"/>
              </w:rPr>
              <w:t>19.3±0.1</w:t>
            </w:r>
            <w:r>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53CA709C" w14:textId="77777777" w:rsidR="00FE0D94" w:rsidRDefault="009D77C0">
            <w:pPr>
              <w:spacing w:before="40" w:after="40"/>
              <w:ind w:left="28"/>
              <w:rPr>
                <w:rFonts w:ascii="Times" w:hAnsi="Times"/>
                <w:color w:val="000000"/>
                <w:szCs w:val="22"/>
              </w:rPr>
            </w:pPr>
            <w:r>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184EE378" w14:textId="77777777" w:rsidR="00FE0D94" w:rsidRDefault="009D77C0">
            <w:pPr>
              <w:spacing w:before="40" w:after="40"/>
              <w:ind w:left="28"/>
              <w:jc w:val="center"/>
              <w:rPr>
                <w:rFonts w:ascii="Times" w:hAnsi="Times"/>
                <w:color w:val="000000"/>
                <w:szCs w:val="22"/>
              </w:rPr>
            </w:pPr>
            <w:r>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2579416C" w14:textId="77777777" w:rsidR="00FE0D94" w:rsidRDefault="009D77C0">
            <w:pPr>
              <w:spacing w:before="40" w:after="40"/>
              <w:ind w:left="28"/>
              <w:jc w:val="center"/>
              <w:rPr>
                <w:rFonts w:ascii="Times" w:hAnsi="Times"/>
                <w:color w:val="000000"/>
                <w:szCs w:val="22"/>
              </w:rPr>
            </w:pPr>
            <w:r>
              <w:rPr>
                <w:rFonts w:ascii="Times" w:hAnsi="Times"/>
                <w:color w:val="000000"/>
                <w:szCs w:val="22"/>
              </w:rPr>
              <w:t>14.2</w:t>
            </w:r>
          </w:p>
        </w:tc>
      </w:tr>
      <w:tr w:rsidR="00FE0D94" w14:paraId="3FF967D1" w14:textId="77777777">
        <w:trPr>
          <w:jc w:val="center"/>
        </w:trPr>
        <w:tc>
          <w:tcPr>
            <w:tcW w:w="1531" w:type="dxa"/>
            <w:shd w:val="clear" w:color="auto" w:fill="auto"/>
            <w:tcMar>
              <w:left w:w="0" w:type="dxa"/>
              <w:right w:w="0" w:type="dxa"/>
            </w:tcMar>
          </w:tcPr>
          <w:p w14:paraId="2EE1B51A" w14:textId="77777777" w:rsidR="00FE0D94" w:rsidRDefault="009D77C0">
            <w:pPr>
              <w:spacing w:before="40" w:after="40"/>
              <w:ind w:left="28"/>
              <w:rPr>
                <w:rFonts w:ascii="Times" w:hAnsi="Times"/>
              </w:rPr>
            </w:pPr>
            <w:r>
              <w:rPr>
                <w:rFonts w:ascii="Times" w:hAnsi="Times"/>
                <w:color w:val="000000"/>
                <w:szCs w:val="22"/>
                <w:vertAlign w:val="superscript"/>
              </w:rPr>
              <w:t>208</w:t>
            </w:r>
            <w:r>
              <w:rPr>
                <w:rFonts w:ascii="Times" w:hAnsi="Times"/>
                <w:color w:val="000000"/>
                <w:szCs w:val="22"/>
              </w:rPr>
              <w:t>Pb</w:t>
            </w:r>
          </w:p>
        </w:tc>
        <w:tc>
          <w:tcPr>
            <w:tcW w:w="1866" w:type="dxa"/>
            <w:shd w:val="clear" w:color="auto" w:fill="auto"/>
            <w:tcMar>
              <w:left w:w="0" w:type="dxa"/>
              <w:right w:w="0" w:type="dxa"/>
            </w:tcMar>
          </w:tcPr>
          <w:p w14:paraId="23ED63F7" w14:textId="77777777" w:rsidR="00FE0D94" w:rsidRDefault="009D77C0">
            <w:pPr>
              <w:spacing w:before="40" w:after="40"/>
              <w:ind w:left="28"/>
              <w:rPr>
                <w:rFonts w:ascii="Times" w:hAnsi="Times"/>
              </w:rPr>
            </w:pPr>
            <w:r>
              <w:rPr>
                <w:rFonts w:ascii="Times" w:hAnsi="Times"/>
              </w:rPr>
              <w:t>3.8±0.8</w:t>
            </w:r>
            <w:r>
              <w:rPr>
                <w:rFonts w:ascii="Times" w:hAnsi="Times"/>
                <w:color w:val="000000"/>
                <w:szCs w:val="22"/>
                <w:vertAlign w:val="superscript"/>
              </w:rPr>
              <w:t>c</w:t>
            </w:r>
          </w:p>
        </w:tc>
        <w:tc>
          <w:tcPr>
            <w:tcW w:w="1866" w:type="dxa"/>
            <w:shd w:val="clear" w:color="auto" w:fill="auto"/>
            <w:tcMar>
              <w:left w:w="0" w:type="dxa"/>
              <w:right w:w="0" w:type="dxa"/>
            </w:tcMar>
          </w:tcPr>
          <w:p w14:paraId="6520B313" w14:textId="77777777" w:rsidR="00FE0D94" w:rsidRDefault="009D77C0">
            <w:pPr>
              <w:spacing w:before="40" w:after="40"/>
              <w:ind w:left="28"/>
              <w:rPr>
                <w:rFonts w:ascii="Times" w:hAnsi="Times"/>
                <w:color w:val="000000"/>
                <w:szCs w:val="22"/>
              </w:rPr>
            </w:pPr>
            <w:r>
              <w:rPr>
                <w:rFonts w:ascii="Times" w:hAnsi="Times"/>
                <w:color w:val="000000"/>
                <w:szCs w:val="22"/>
              </w:rPr>
              <w:t>99% enriched</w:t>
            </w:r>
          </w:p>
        </w:tc>
        <w:tc>
          <w:tcPr>
            <w:tcW w:w="1866" w:type="dxa"/>
            <w:shd w:val="clear" w:color="auto" w:fill="auto"/>
            <w:tcMar>
              <w:left w:w="0" w:type="dxa"/>
              <w:right w:w="0" w:type="dxa"/>
            </w:tcMar>
          </w:tcPr>
          <w:p w14:paraId="3282D085" w14:textId="77777777" w:rsidR="00FE0D94" w:rsidRDefault="009D77C0">
            <w:pPr>
              <w:spacing w:before="40" w:after="40"/>
              <w:ind w:left="28"/>
              <w:jc w:val="center"/>
              <w:rPr>
                <w:rFonts w:ascii="Times" w:hAnsi="Times"/>
                <w:color w:val="000000"/>
                <w:szCs w:val="22"/>
              </w:rPr>
            </w:pPr>
            <w:r>
              <w:rPr>
                <w:rFonts w:ascii="Times" w:hAnsi="Times"/>
                <w:color w:val="000000"/>
                <w:szCs w:val="22"/>
              </w:rPr>
              <w:t>7.4</w:t>
            </w:r>
          </w:p>
        </w:tc>
        <w:tc>
          <w:tcPr>
            <w:tcW w:w="1291" w:type="dxa"/>
            <w:shd w:val="clear" w:color="auto" w:fill="auto"/>
            <w:tcMar>
              <w:left w:w="0" w:type="dxa"/>
              <w:right w:w="0" w:type="dxa"/>
            </w:tcMar>
          </w:tcPr>
          <w:p w14:paraId="5F865861" w14:textId="77777777" w:rsidR="00FE0D94" w:rsidRDefault="009D77C0">
            <w:pPr>
              <w:spacing w:before="40" w:after="40"/>
              <w:ind w:left="28"/>
              <w:jc w:val="center"/>
              <w:rPr>
                <w:rFonts w:ascii="Times" w:hAnsi="Times"/>
                <w:color w:val="000000"/>
                <w:szCs w:val="22"/>
              </w:rPr>
            </w:pPr>
            <w:r>
              <w:rPr>
                <w:rFonts w:ascii="Times" w:hAnsi="Times"/>
                <w:color w:val="000000"/>
                <w:szCs w:val="22"/>
              </w:rPr>
              <w:t>14.1</w:t>
            </w:r>
          </w:p>
        </w:tc>
      </w:tr>
      <w:tr w:rsidR="00FE0D94" w14:paraId="0258C776" w14:textId="77777777">
        <w:trPr>
          <w:jc w:val="center"/>
        </w:trPr>
        <w:tc>
          <w:tcPr>
            <w:tcW w:w="1531" w:type="dxa"/>
            <w:tcBorders>
              <w:bottom w:val="single" w:sz="4" w:space="0" w:color="auto"/>
            </w:tcBorders>
            <w:shd w:val="clear" w:color="auto" w:fill="auto"/>
            <w:tcMar>
              <w:left w:w="0" w:type="dxa"/>
              <w:right w:w="0" w:type="dxa"/>
            </w:tcMar>
          </w:tcPr>
          <w:p w14:paraId="5E1089F3" w14:textId="77777777" w:rsidR="00FE0D94" w:rsidRDefault="009D77C0">
            <w:pPr>
              <w:spacing w:before="40" w:after="40"/>
              <w:ind w:left="28"/>
              <w:rPr>
                <w:rFonts w:ascii="Times" w:hAnsi="Times"/>
              </w:rPr>
            </w:pPr>
            <w:r>
              <w:rPr>
                <w:rFonts w:ascii="Times" w:hAnsi="Times"/>
                <w:color w:val="000000"/>
                <w:szCs w:val="22"/>
                <w:vertAlign w:val="superscript"/>
              </w:rPr>
              <w:t>209</w:t>
            </w:r>
            <w:r>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3B8924FE" w14:textId="77777777" w:rsidR="00FE0D94" w:rsidRDefault="009D77C0">
            <w:pPr>
              <w:spacing w:before="40" w:after="40"/>
              <w:ind w:left="28"/>
              <w:rPr>
                <w:rFonts w:ascii="Times" w:hAnsi="Times"/>
              </w:rPr>
            </w:pPr>
            <w:r>
              <w:rPr>
                <w:rFonts w:ascii="Times" w:hAnsi="Times"/>
              </w:rPr>
              <w:t>2.6±0.01</w:t>
            </w:r>
            <w:r>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175CE577" w14:textId="77777777" w:rsidR="00FE0D94" w:rsidRDefault="009D77C0">
            <w:pPr>
              <w:spacing w:before="40" w:after="40"/>
              <w:ind w:left="28"/>
              <w:rPr>
                <w:rFonts w:ascii="Times" w:hAnsi="Times"/>
                <w:color w:val="000000"/>
                <w:szCs w:val="22"/>
              </w:rPr>
            </w:pPr>
            <w:r>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61DBBAC1" w14:textId="77777777" w:rsidR="00FE0D94" w:rsidRDefault="009D77C0">
            <w:pPr>
              <w:spacing w:before="40" w:after="40"/>
              <w:ind w:left="28"/>
              <w:jc w:val="center"/>
              <w:rPr>
                <w:rFonts w:ascii="Times" w:hAnsi="Times"/>
                <w:color w:val="000000"/>
                <w:szCs w:val="22"/>
              </w:rPr>
            </w:pPr>
            <w:r>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4598649D" w14:textId="77777777" w:rsidR="00FE0D94" w:rsidRDefault="009D77C0">
            <w:pPr>
              <w:spacing w:before="40" w:after="40"/>
              <w:ind w:left="28"/>
              <w:jc w:val="center"/>
              <w:rPr>
                <w:rFonts w:ascii="Times" w:hAnsi="Times"/>
                <w:color w:val="000000"/>
                <w:szCs w:val="22"/>
              </w:rPr>
            </w:pPr>
            <w:r>
              <w:rPr>
                <w:rFonts w:ascii="Times" w:hAnsi="Times"/>
                <w:color w:val="000000"/>
                <w:szCs w:val="22"/>
              </w:rPr>
              <w:t>14.4</w:t>
            </w:r>
          </w:p>
        </w:tc>
      </w:tr>
      <w:tr w:rsidR="00FE0D94" w14:paraId="36C93562" w14:textId="77777777">
        <w:trPr>
          <w:jc w:val="center"/>
        </w:trPr>
        <w:tc>
          <w:tcPr>
            <w:tcW w:w="8420" w:type="dxa"/>
            <w:gridSpan w:val="5"/>
            <w:tcBorders>
              <w:top w:val="single" w:sz="4" w:space="0" w:color="auto"/>
            </w:tcBorders>
            <w:shd w:val="clear" w:color="auto" w:fill="auto"/>
            <w:tcMar>
              <w:left w:w="0" w:type="dxa"/>
              <w:right w:w="0" w:type="dxa"/>
            </w:tcMar>
          </w:tcPr>
          <w:p w14:paraId="22E8A6FA" w14:textId="77777777" w:rsidR="00FE0D94" w:rsidRDefault="009D77C0">
            <w:pPr>
              <w:ind w:left="28"/>
              <w:rPr>
                <w:rFonts w:ascii="Times" w:hAnsi="Times"/>
                <w:sz w:val="20"/>
              </w:rPr>
            </w:pPr>
            <w:r>
              <w:rPr>
                <w:rFonts w:ascii="Times" w:hAnsi="Times"/>
                <w:color w:val="000000"/>
                <w:szCs w:val="22"/>
                <w:vertAlign w:val="superscript"/>
              </w:rPr>
              <w:t>a</w:t>
            </w:r>
            <w:r>
              <w:rPr>
                <w:rFonts w:ascii="Times" w:hAnsi="Times"/>
                <w:color w:val="000000"/>
                <w:szCs w:val="22"/>
              </w:rPr>
              <w:t xml:space="preserve"> </w:t>
            </w:r>
            <w:r>
              <w:rPr>
                <w:rFonts w:ascii="Times" w:hAnsi="Times"/>
                <w:color w:val="000000"/>
                <w:sz w:val="20"/>
              </w:rPr>
              <w:t>Notes are referenced using alpha superscripts.</w:t>
            </w:r>
          </w:p>
          <w:p w14:paraId="525A85A3" w14:textId="77777777" w:rsidR="00FE0D94" w:rsidRDefault="009D77C0">
            <w:pPr>
              <w:ind w:left="28"/>
              <w:rPr>
                <w:rFonts w:ascii="Times" w:hAnsi="Times"/>
              </w:rPr>
            </w:pPr>
            <w:r>
              <w:rPr>
                <w:rFonts w:ascii="Times" w:hAnsi="Times"/>
                <w:color w:val="000000"/>
                <w:szCs w:val="22"/>
                <w:vertAlign w:val="superscript"/>
              </w:rPr>
              <w:t>b</w:t>
            </w:r>
            <w:r>
              <w:rPr>
                <w:rFonts w:ascii="Times" w:hAnsi="Times"/>
                <w:color w:val="000000"/>
                <w:szCs w:val="22"/>
              </w:rPr>
              <w:t xml:space="preserve"> </w:t>
            </w:r>
            <w:r>
              <w:rPr>
                <w:rFonts w:ascii="Times" w:hAnsi="Times"/>
                <w:color w:val="000000"/>
                <w:sz w:val="20"/>
              </w:rPr>
              <w:t>Self-supporting.</w:t>
            </w:r>
          </w:p>
          <w:p w14:paraId="75C58D43" w14:textId="77777777" w:rsidR="00FE0D94" w:rsidRDefault="009D77C0">
            <w:pPr>
              <w:ind w:left="28"/>
              <w:rPr>
                <w:rFonts w:ascii="Times" w:hAnsi="Times"/>
                <w:color w:val="000000"/>
                <w:szCs w:val="22"/>
              </w:rPr>
            </w:pPr>
            <w:r>
              <w:rPr>
                <w:rFonts w:ascii="Times" w:hAnsi="Times"/>
                <w:color w:val="000000"/>
                <w:szCs w:val="22"/>
                <w:vertAlign w:val="superscript"/>
              </w:rPr>
              <w:t>c</w:t>
            </w:r>
            <w:r>
              <w:rPr>
                <w:rFonts w:ascii="Times" w:hAnsi="Times"/>
                <w:color w:val="000000"/>
                <w:szCs w:val="22"/>
              </w:rPr>
              <w:t xml:space="preserve"> </w:t>
            </w:r>
            <w:r>
              <w:rPr>
                <w:rFonts w:ascii="Times" w:hAnsi="Times"/>
                <w:color w:val="000000"/>
                <w:sz w:val="20"/>
              </w:rPr>
              <w:t>Deposited over Al backing.</w:t>
            </w:r>
          </w:p>
        </w:tc>
      </w:tr>
    </w:tbl>
    <w:p w14:paraId="6011B5C2" w14:textId="77777777" w:rsidR="00FE0D94" w:rsidRDefault="009D77C0">
      <w:pPr>
        <w:pStyle w:val="section"/>
      </w:pPr>
      <w:r>
        <w:t>Equations and mathematics</w:t>
      </w:r>
    </w:p>
    <w:p w14:paraId="2276C66B" w14:textId="77777777" w:rsidR="00FE0D94" w:rsidRDefault="009D77C0">
      <w:pPr>
        <w:pStyle w:val="subsection"/>
      </w:pPr>
      <w:r>
        <w:lastRenderedPageBreak/>
        <w:t xml:space="preserve">Fonts in Equation Editor (or </w:t>
      </w:r>
      <w:proofErr w:type="spellStart"/>
      <w:r>
        <w:t>MathType</w:t>
      </w:r>
      <w:proofErr w:type="spellEnd"/>
      <w:r>
        <w:t>)</w:t>
      </w:r>
    </w:p>
    <w:p w14:paraId="41A6C2C6" w14:textId="77777777" w:rsidR="00FE0D94" w:rsidRDefault="009D77C0">
      <w:pPr>
        <w:pStyle w:val="BodyChar"/>
        <w:rPr>
          <w:lang w:val="en-US"/>
        </w:rPr>
      </w:pPr>
      <w:r>
        <w:rPr>
          <w:lang w:val="en-US"/>
        </w:rPr>
        <w:t xml:space="preserve">Make sure that your Equation Editor or </w:t>
      </w:r>
      <w:proofErr w:type="spellStart"/>
      <w:r>
        <w:rPr>
          <w:lang w:val="en-US"/>
        </w:rPr>
        <w:t>MathType</w:t>
      </w:r>
      <w:proofErr w:type="spellEnd"/>
      <w:r>
        <w:rPr>
          <w:lang w:val="en-US"/>
        </w:rPr>
        <w:t xml:space="preserve"> fonts, including sizes, are set up to match the text of your document.</w:t>
      </w:r>
    </w:p>
    <w:p w14:paraId="358AFFD8" w14:textId="77777777" w:rsidR="00FE0D94" w:rsidRDefault="009D77C0">
      <w:pPr>
        <w:pStyle w:val="subsection"/>
      </w:pPr>
      <w:r>
        <w:t>Points of style</w:t>
      </w:r>
    </w:p>
    <w:p w14:paraId="3085DA1C" w14:textId="77777777" w:rsidR="00FE0D94" w:rsidRDefault="009D77C0">
      <w:pPr>
        <w:pStyle w:val="subsubsection"/>
      </w:pPr>
      <w:r>
        <w:t xml:space="preserve">Vectors. </w:t>
      </w:r>
      <w:r>
        <w:rPr>
          <w:rStyle w:val="StylesubsubsectionNotItalic1CharChar"/>
          <w:i w:val="0"/>
        </w:rPr>
        <w:t xml:space="preserve">Bold italic characters </w:t>
      </w:r>
      <w:proofErr w:type="gramStart"/>
      <w:r>
        <w:rPr>
          <w:rStyle w:val="StylesubsubsectionNotItalic1CharChar"/>
          <w:i w:val="0"/>
        </w:rPr>
        <w:t>is</w:t>
      </w:r>
      <w:proofErr w:type="gramEnd"/>
      <w:r>
        <w:rPr>
          <w:rStyle w:val="StylesubsubsectionNotItalic1CharChar"/>
          <w:i w:val="0"/>
        </w:rPr>
        <w:t xml:space="preserve"> our preferred style but the author may use any standard notation; f</w:t>
      </w:r>
      <w:r>
        <w:rPr>
          <w:i w:val="0"/>
        </w:rPr>
        <w:t>or example, any of these styles for vectors is acceptable:</w:t>
      </w:r>
      <w:r>
        <w:t xml:space="preserve"> </w:t>
      </w:r>
    </w:p>
    <w:p w14:paraId="1A0D3971" w14:textId="77777777" w:rsidR="00FE0D94" w:rsidRDefault="00FE0D94">
      <w:pPr>
        <w:pStyle w:val="BodyChar"/>
      </w:pPr>
    </w:p>
    <w:p w14:paraId="086172A7" w14:textId="77777777" w:rsidR="00FE0D94" w:rsidRDefault="009D77C0">
      <w:pPr>
        <w:pStyle w:val="BodyChar"/>
      </w:pPr>
      <w:r>
        <w:t xml:space="preserve">‘the vector cross product of </w:t>
      </w:r>
      <w:r>
        <w:rPr>
          <w:b/>
          <w:i/>
        </w:rPr>
        <w:t>a</w:t>
      </w:r>
      <w:r>
        <w:t xml:space="preserve"> and </w:t>
      </w:r>
      <w:r>
        <w:rPr>
          <w:b/>
          <w:i/>
        </w:rPr>
        <w:t>b</w:t>
      </w:r>
      <w:r>
        <w:t xml:space="preserve"> is given by </w:t>
      </w:r>
      <w:r>
        <w:rPr>
          <w:position w:val="-6"/>
        </w:rPr>
        <w:object w:dxaOrig="500" w:dyaOrig="260" w14:anchorId="137E81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6pt;height:12.6pt" o:ole="">
            <v:imagedata r:id="rId13" o:title=""/>
          </v:shape>
          <o:OLEObject Type="Embed" ProgID="Equation.DSMT4" ShapeID="_x0000_i1025" DrawAspect="Content" ObjectID="_1752586690" r:id="rId14"/>
        </w:object>
      </w:r>
      <w:r>
        <w:t xml:space="preserve">…’, or </w:t>
      </w:r>
    </w:p>
    <w:p w14:paraId="1D7838E7" w14:textId="77777777" w:rsidR="00FE0D94" w:rsidRDefault="009D77C0">
      <w:pPr>
        <w:pStyle w:val="BodyChar"/>
      </w:pPr>
      <w:r>
        <w:t xml:space="preserve">‘the vector cross product of </w:t>
      </w:r>
      <w:r>
        <w:rPr>
          <w:b/>
        </w:rPr>
        <w:t>a</w:t>
      </w:r>
      <w:r>
        <w:t xml:space="preserve"> and </w:t>
      </w:r>
      <w:r>
        <w:rPr>
          <w:b/>
        </w:rPr>
        <w:t>b</w:t>
      </w:r>
      <w:r>
        <w:t xml:space="preserve"> is given by </w:t>
      </w:r>
      <w:r>
        <w:rPr>
          <w:position w:val="-6"/>
        </w:rPr>
        <w:object w:dxaOrig="500" w:dyaOrig="260" w14:anchorId="77398E64">
          <v:shape id="_x0000_i1026" type="#_x0000_t75" style="width:24.6pt;height:12.6pt" o:ole="">
            <v:imagedata r:id="rId15" o:title=""/>
          </v:shape>
          <o:OLEObject Type="Embed" ProgID="Equation.DSMT4" ShapeID="_x0000_i1026" DrawAspect="Content" ObjectID="_1752586691" r:id="rId16"/>
        </w:object>
      </w:r>
      <w:r>
        <w:t>…’, or</w:t>
      </w:r>
    </w:p>
    <w:p w14:paraId="282BAD4B" w14:textId="77777777" w:rsidR="00FE0D94" w:rsidRDefault="009D77C0">
      <w:pPr>
        <w:pStyle w:val="BodyChar"/>
      </w:pPr>
      <w:r>
        <w:t xml:space="preserve">‘the vector cross product of </w:t>
      </w:r>
      <w:r>
        <w:rPr>
          <w:position w:val="-6"/>
        </w:rPr>
        <w:object w:dxaOrig="200" w:dyaOrig="260" w14:anchorId="76187C33">
          <v:shape id="_x0000_i1027" type="#_x0000_t75" style="width:10.8pt;height:12.6pt" o:ole="">
            <v:imagedata r:id="rId17" o:title=""/>
          </v:shape>
          <o:OLEObject Type="Embed" ProgID="Equation.DSMT4" ShapeID="_x0000_i1027" DrawAspect="Content" ObjectID="_1752586692" r:id="rId18"/>
        </w:object>
      </w:r>
      <w:r>
        <w:t xml:space="preserve">and </w:t>
      </w:r>
      <w:r>
        <w:rPr>
          <w:position w:val="-6"/>
        </w:rPr>
        <w:object w:dxaOrig="200" w:dyaOrig="330" w14:anchorId="2461A3B2">
          <v:shape id="_x0000_i1028" type="#_x0000_t75" style="width:10.8pt;height:16.8pt" o:ole="">
            <v:imagedata r:id="rId19" o:title=""/>
          </v:shape>
          <o:OLEObject Type="Embed" ProgID="Equation.DSMT4" ShapeID="_x0000_i1028" DrawAspect="Content" ObjectID="_1752586693" r:id="rId20"/>
        </w:object>
      </w:r>
      <w:r>
        <w:t xml:space="preserve">is given by </w:t>
      </w:r>
      <w:r>
        <w:rPr>
          <w:position w:val="-6"/>
        </w:rPr>
        <w:object w:dxaOrig="520" w:dyaOrig="330" w14:anchorId="50D19E2F">
          <v:shape id="_x0000_i1029" type="#_x0000_t75" style="width:25.8pt;height:16.8pt" o:ole="">
            <v:imagedata r:id="rId21" o:title=""/>
          </v:shape>
          <o:OLEObject Type="Embed" ProgID="Equation.DSMT4" ShapeID="_x0000_i1029" DrawAspect="Content" ObjectID="_1752586694" r:id="rId22"/>
        </w:object>
      </w:r>
      <w:r>
        <w:t>…’.</w:t>
      </w:r>
    </w:p>
    <w:p w14:paraId="2EA3D2A4" w14:textId="77777777" w:rsidR="00FE0D94" w:rsidRDefault="009D77C0">
      <w:pPr>
        <w:pStyle w:val="subsubsection"/>
        <w:rPr>
          <w:rStyle w:val="StylesubsubsectionNotItalic1CharChar"/>
        </w:rPr>
      </w:pPr>
      <w:r>
        <w:t xml:space="preserve"> The solidus (</w:t>
      </w:r>
      <w:r>
        <w:rPr>
          <w:position w:val="-6"/>
        </w:rPr>
        <w:object w:dxaOrig="250" w:dyaOrig="260" w14:anchorId="14AE4599">
          <v:shape id="_x0000_i1030" type="#_x0000_t75" style="width:12.6pt;height:12.6pt" o:ole="">
            <v:imagedata r:id="rId23" o:title=""/>
          </v:shape>
          <o:OLEObject Type="Embed" ProgID="Equation.DSMT4" ShapeID="_x0000_i1030" DrawAspect="Content" ObjectID="_1752586695" r:id="rId24"/>
        </w:object>
      </w:r>
      <w:r>
        <w:t>).</w:t>
      </w:r>
      <w:r>
        <w:rPr>
          <w:rStyle w:val="StylesubsubsectionNotItalic1CharChar"/>
        </w:rPr>
        <w:t xml:space="preserve"> </w:t>
      </w:r>
      <w:r>
        <w:rPr>
          <w:rStyle w:val="StylesubsubsectionNotItalic1CharChar"/>
          <w:i w:val="0"/>
        </w:rPr>
        <w:t>A two-line solidus should be avoided where possible; for example, use</w:t>
      </w:r>
    </w:p>
    <w:p w14:paraId="5DD4A07D" w14:textId="77777777" w:rsidR="00FE0D94" w:rsidRDefault="009D77C0">
      <w:pPr>
        <w:pStyle w:val="Bulleted"/>
        <w:spacing w:after="60"/>
      </w:pPr>
      <w:r>
        <w:rPr>
          <w:position w:val="-34"/>
        </w:rPr>
        <w:object w:dxaOrig="1720" w:dyaOrig="840" w14:anchorId="7CB0ADDC">
          <v:shape id="_x0000_i1031" type="#_x0000_t75" style="width:85.2pt;height:42pt" o:ole="">
            <v:imagedata r:id="rId25" o:title=""/>
          </v:shape>
          <o:OLEObject Type="Embed" ProgID="Equation.DSMT4" ShapeID="_x0000_i1031" DrawAspect="Content" ObjectID="_1752586696" r:id="rId26"/>
        </w:object>
      </w:r>
      <w:r>
        <w:t xml:space="preserve">instead of </w:t>
      </w:r>
      <w:r>
        <w:rPr>
          <w:position w:val="-26"/>
        </w:rPr>
        <w:object w:dxaOrig="1560" w:dyaOrig="700" w14:anchorId="210AC25E">
          <v:shape id="_x0000_i1032" type="#_x0000_t75" style="width:78pt;height:35.4pt" o:ole="">
            <v:imagedata r:id="rId27" o:title=""/>
          </v:shape>
          <o:OLEObject Type="Embed" ProgID="Equation.DSMT4" ShapeID="_x0000_i1032" DrawAspect="Content" ObjectID="_1752586697" r:id="rId28"/>
        </w:object>
      </w:r>
    </w:p>
    <w:p w14:paraId="411DBD1E" w14:textId="77777777" w:rsidR="00FE0D94" w:rsidRDefault="009D77C0">
      <w:pPr>
        <w:pStyle w:val="Bulleted"/>
      </w:pPr>
      <w:r>
        <w:rPr>
          <w:position w:val="-28"/>
        </w:rPr>
        <w:object w:dxaOrig="1140" w:dyaOrig="720" w14:anchorId="34CF43ED">
          <v:shape id="_x0000_i1033" type="#_x0000_t75" style="width:57pt;height:36pt" o:ole="">
            <v:imagedata r:id="rId29" o:title=""/>
          </v:shape>
          <o:OLEObject Type="Embed" ProgID="Equation.DSMT4" ShapeID="_x0000_i1033" DrawAspect="Content" ObjectID="_1752586698" r:id="rId30"/>
        </w:object>
      </w:r>
      <w:r>
        <w:t xml:space="preserve"> instead of </w:t>
      </w:r>
      <w:r>
        <w:rPr>
          <w:position w:val="-30"/>
        </w:rPr>
        <w:object w:dxaOrig="1180" w:dyaOrig="760" w14:anchorId="0E6DA248">
          <v:shape id="_x0000_i1034" type="#_x0000_t75" style="width:59.4pt;height:37.8pt" o:ole="">
            <v:imagedata r:id="rId31" o:title=""/>
          </v:shape>
          <o:OLEObject Type="Embed" ProgID="Equation.DSMT4" ShapeID="_x0000_i1034" DrawAspect="Content" ObjectID="_1752586699" r:id="rId32"/>
        </w:object>
      </w:r>
    </w:p>
    <w:p w14:paraId="2CECFC58" w14:textId="77777777" w:rsidR="00FE0D94" w:rsidRDefault="009D77C0">
      <w:pPr>
        <w:pStyle w:val="subsubsection"/>
        <w:rPr>
          <w:rStyle w:val="StylesubsubsectionNotItalic1CharChar"/>
        </w:rPr>
      </w:pPr>
      <w:r>
        <w:t xml:space="preserve">Roman and italic in mathematics. </w:t>
      </w:r>
      <w:r>
        <w:rPr>
          <w:rStyle w:val="StylesubsubsectionNotItalic1CharChar"/>
          <w:i w:val="0"/>
        </w:rPr>
        <w:t xml:space="preserve">Variables should be in italic; </w:t>
      </w:r>
      <w:proofErr w:type="gramStart"/>
      <w:r>
        <w:rPr>
          <w:rStyle w:val="StylesubsubsectionNotItalic1CharChar"/>
          <w:i w:val="0"/>
        </w:rPr>
        <w:t>however</w:t>
      </w:r>
      <w:proofErr w:type="gramEnd"/>
      <w:r>
        <w:rPr>
          <w:rStyle w:val="StylesubsubsectionNotItalic1CharChar"/>
          <w:i w:val="0"/>
        </w:rPr>
        <w:t xml:space="preserve"> there are some cases where it is better to use a Roman font:</w:t>
      </w:r>
    </w:p>
    <w:p w14:paraId="1A998AA5" w14:textId="77777777" w:rsidR="00FE0D94" w:rsidRDefault="009D77C0">
      <w:pPr>
        <w:pStyle w:val="Bulleted"/>
        <w:rPr>
          <w:lang w:val="en-US"/>
        </w:rPr>
      </w:pPr>
      <w:r>
        <w:rPr>
          <w:lang w:val="en-US"/>
        </w:rPr>
        <w:t xml:space="preserve">Use a Roman d for a differential d, for example, </w:t>
      </w:r>
      <w:r>
        <w:rPr>
          <w:position w:val="-10"/>
          <w:lang w:val="en-US"/>
        </w:rPr>
        <w:object w:dxaOrig="1300" w:dyaOrig="330" w14:anchorId="1EF76D10">
          <v:shape id="_x0000_i1035" type="#_x0000_t75" style="width:65.4pt;height:16.8pt" o:ole="">
            <v:imagedata r:id="rId33" o:title=""/>
          </v:shape>
          <o:OLEObject Type="Embed" ProgID="Equation.DSMT4" ShapeID="_x0000_i1035" DrawAspect="Content" ObjectID="_1752586700" r:id="rId34"/>
        </w:object>
      </w:r>
    </w:p>
    <w:p w14:paraId="0F68AB25" w14:textId="77777777" w:rsidR="00FE0D94" w:rsidRDefault="009D77C0">
      <w:pPr>
        <w:pStyle w:val="Bulleted"/>
        <w:rPr>
          <w:lang w:val="en-US"/>
        </w:rPr>
      </w:pPr>
      <w:r>
        <w:rPr>
          <w:lang w:val="en-US"/>
        </w:rPr>
        <w:t xml:space="preserve">Use a Roman e for an exponential e; for example, </w:t>
      </w:r>
      <w:r>
        <w:rPr>
          <w:position w:val="-10"/>
          <w:lang w:val="en-US"/>
        </w:rPr>
        <w:object w:dxaOrig="640" w:dyaOrig="340" w14:anchorId="151FCE8A">
          <v:shape id="_x0000_i1036" type="#_x0000_t75" style="width:31.2pt;height:17.4pt" o:ole="">
            <v:imagedata r:id="rId35" o:title=""/>
          </v:shape>
          <o:OLEObject Type="Embed" ProgID="Equation.DSMT4" ShapeID="_x0000_i1036" DrawAspect="Content" ObjectID="_1752586701" r:id="rId36"/>
        </w:object>
      </w:r>
    </w:p>
    <w:p w14:paraId="3D7A5DB1" w14:textId="77777777" w:rsidR="00FE0D94" w:rsidRDefault="009D77C0">
      <w:pPr>
        <w:pStyle w:val="Bulleted"/>
        <w:rPr>
          <w:lang w:val="en-US"/>
        </w:rPr>
      </w:pPr>
      <w:r>
        <w:rPr>
          <w:lang w:val="en-US"/>
        </w:rPr>
        <w:t xml:space="preserve">Use a Roman </w:t>
      </w:r>
      <w:proofErr w:type="spellStart"/>
      <w:r>
        <w:rPr>
          <w:lang w:val="en-US"/>
        </w:rPr>
        <w:t>i</w:t>
      </w:r>
      <w:proofErr w:type="spellEnd"/>
      <w:r>
        <w:rPr>
          <w:lang w:val="en-US"/>
        </w:rPr>
        <w:t xml:space="preserve"> for the square root of –1; e.g., </w:t>
      </w:r>
      <w:r>
        <w:rPr>
          <w:position w:val="-6"/>
          <w:lang w:val="en-US"/>
        </w:rPr>
        <w:object w:dxaOrig="780" w:dyaOrig="330" w14:anchorId="004341CE">
          <v:shape id="_x0000_i1037" type="#_x0000_t75" style="width:39pt;height:16.8pt" o:ole="">
            <v:imagedata r:id="rId37" o:title=""/>
          </v:shape>
          <o:OLEObject Type="Embed" ProgID="Equation.DSMT4" ShapeID="_x0000_i1037" DrawAspect="Content" ObjectID="_1752586702" r:id="rId38"/>
        </w:object>
      </w:r>
    </w:p>
    <w:p w14:paraId="1A69326F" w14:textId="77777777" w:rsidR="00FE0D94" w:rsidRDefault="009D77C0">
      <w:pPr>
        <w:pStyle w:val="Bulleted"/>
        <w:rPr>
          <w:lang w:val="en-US"/>
        </w:rPr>
      </w:pPr>
      <w:r>
        <w:rPr>
          <w:lang w:val="en-US"/>
        </w:rPr>
        <w:t xml:space="preserve">Certain other common mathematical functions, such as cos, sin, det and </w:t>
      </w:r>
      <w:proofErr w:type="spellStart"/>
      <w:r>
        <w:rPr>
          <w:lang w:val="en-US"/>
        </w:rPr>
        <w:t>ker</w:t>
      </w:r>
      <w:proofErr w:type="spellEnd"/>
      <w:r>
        <w:rPr>
          <w:lang w:val="en-US"/>
        </w:rPr>
        <w:t xml:space="preserve">, should appear in Roman type. </w:t>
      </w:r>
    </w:p>
    <w:p w14:paraId="50C08BB6" w14:textId="77777777" w:rsidR="00FE0D94" w:rsidRDefault="009D77C0">
      <w:pPr>
        <w:pStyle w:val="Bulleted"/>
        <w:rPr>
          <w:lang w:val="en-US"/>
        </w:rPr>
      </w:pPr>
      <w:r>
        <w:rPr>
          <w:lang w:val="en-US"/>
        </w:rPr>
        <w:t xml:space="preserve">Subscripts and superscripts should be in Roman type if they are labels rather than variables or characters that take values. For </w:t>
      </w:r>
      <w:proofErr w:type="gramStart"/>
      <w:r>
        <w:rPr>
          <w:lang w:val="en-US"/>
        </w:rPr>
        <w:t>example</w:t>
      </w:r>
      <w:proofErr w:type="gramEnd"/>
      <w:r>
        <w:rPr>
          <w:lang w:val="en-US"/>
        </w:rPr>
        <w:t xml:space="preserve"> in the equation</w:t>
      </w:r>
    </w:p>
    <w:p w14:paraId="05BCB896" w14:textId="77777777" w:rsidR="00FE0D94" w:rsidRDefault="009D77C0">
      <w:pPr>
        <w:pStyle w:val="EQN"/>
      </w:pPr>
      <w:r>
        <w:tab/>
      </w:r>
      <w:r>
        <w:object w:dxaOrig="1300" w:dyaOrig="330" w14:anchorId="2F401BC2">
          <v:shape id="_x0000_i1038" type="#_x0000_t75" style="width:65.4pt;height:16.8pt" o:ole="">
            <v:imagedata r:id="rId39" o:title=""/>
          </v:shape>
          <o:OLEObject Type="Embed" ProgID="Equation.DSMT4" ShapeID="_x0000_i1038" DrawAspect="Content" ObjectID="_1752586703" r:id="rId40"/>
        </w:object>
      </w:r>
    </w:p>
    <w:p w14:paraId="34020273" w14:textId="77777777" w:rsidR="00FE0D94" w:rsidRDefault="009D77C0">
      <w:pPr>
        <w:pStyle w:val="Bulleted"/>
        <w:numPr>
          <w:ilvl w:val="0"/>
          <w:numId w:val="0"/>
        </w:numPr>
        <w:ind w:left="728"/>
      </w:pPr>
      <w:r>
        <w:rPr>
          <w:i/>
        </w:rPr>
        <w:t>m</w:t>
      </w:r>
      <w:r>
        <w:t xml:space="preserve">, the </w:t>
      </w:r>
      <w:r>
        <w:rPr>
          <w:i/>
        </w:rPr>
        <w:t>z</w:t>
      </w:r>
      <w:r>
        <w:t xml:space="preserve"> </w:t>
      </w:r>
      <w:r>
        <w:rPr>
          <w:lang w:val="en-US"/>
        </w:rPr>
        <w:t>component</w:t>
      </w:r>
      <w:r>
        <w:t xml:space="preserve"> of the nuclear spin, is italic because it can have different values whereas n is Roman because it is a label meaning nuclear.</w:t>
      </w:r>
    </w:p>
    <w:p w14:paraId="4C24B2D8" w14:textId="77777777" w:rsidR="00FE0D94" w:rsidRDefault="009D77C0">
      <w:pPr>
        <w:pStyle w:val="subsection"/>
      </w:pPr>
      <w:r>
        <w:t>Alignment of mathematics</w:t>
      </w:r>
    </w:p>
    <w:p w14:paraId="36EDE3BB" w14:textId="77777777" w:rsidR="00FE0D94" w:rsidRDefault="009D77C0">
      <w:pPr>
        <w:pStyle w:val="BodyChar"/>
        <w:rPr>
          <w:lang w:val="en-US"/>
        </w:rPr>
      </w:pPr>
      <w:r>
        <w:rPr>
          <w:lang w:val="en-US"/>
        </w:rPr>
        <w:t xml:space="preserve">The preferred style for displayed mathematics in </w:t>
      </w:r>
      <w:r>
        <w:rPr>
          <w:i/>
          <w:lang w:val="en-US"/>
        </w:rPr>
        <w:t>Journal of Physics: Conference Series</w:t>
      </w:r>
      <w:r>
        <w:rPr>
          <w:lang w:val="en-US"/>
        </w:rPr>
        <w:t xml:space="preserve"> is to </w:t>
      </w:r>
      <w:proofErr w:type="spellStart"/>
      <w:r>
        <w:rPr>
          <w:lang w:val="en-US"/>
        </w:rPr>
        <w:t>centre</w:t>
      </w:r>
      <w:proofErr w:type="spellEnd"/>
      <w:r>
        <w:rPr>
          <w:lang w:val="en-US"/>
        </w:rPr>
        <w:t xml:space="preserve"> equations; however, long equations that will not fit on one line, or need to be continued on subsequent lines, should start flush left. Any continuation lines in such equations should be indented by 25 mm.</w:t>
      </w:r>
    </w:p>
    <w:p w14:paraId="5F465FEA" w14:textId="77777777" w:rsidR="00FE0D94" w:rsidRDefault="009D77C0">
      <w:pPr>
        <w:pStyle w:val="BodyIndent"/>
        <w:rPr>
          <w:lang w:val="en-US"/>
        </w:rPr>
      </w:pPr>
      <w:r>
        <w:rPr>
          <w:lang w:val="en-US"/>
        </w:rPr>
        <w:t xml:space="preserve">Equations should be split at mathematically sound points, often immediately before =, + or – signs or between terms multiplied together. The connecting signs are not repeated and appear only at the beginning of the turned-over line. A multiplication sign should be added to the start of turned-over lines where the break is between two multiplied terms. </w:t>
      </w:r>
    </w:p>
    <w:p w14:paraId="29DA6BD3" w14:textId="77777777" w:rsidR="00FE0D94" w:rsidRDefault="009D77C0">
      <w:pPr>
        <w:pStyle w:val="subsubsection"/>
      </w:pPr>
      <w:r>
        <w:lastRenderedPageBreak/>
        <w:t>Small displayed equations:</w:t>
      </w:r>
      <w:r>
        <w:rPr>
          <w:i w:val="0"/>
        </w:rPr>
        <w:t xml:space="preserve"> Some examples:</w:t>
      </w:r>
    </w:p>
    <w:p w14:paraId="3B6752FF" w14:textId="77777777" w:rsidR="00FE0D94" w:rsidRDefault="009D77C0">
      <w:pPr>
        <w:pStyle w:val="EQN"/>
      </w:pPr>
      <w:r>
        <w:tab/>
      </w:r>
      <w:r>
        <w:object w:dxaOrig="2240" w:dyaOrig="470" w14:anchorId="4975A37D">
          <v:shape id="_x0000_i1039" type="#_x0000_t75" style="width:111.6pt;height:23.4pt" o:ole="">
            <v:imagedata r:id="rId41" o:title=""/>
          </v:shape>
          <o:OLEObject Type="Embed" ProgID="Equation.DSMT4" ShapeID="_x0000_i1039" DrawAspect="Content" ObjectID="_1752586704" r:id="rId42"/>
        </w:object>
      </w:r>
      <w:r>
        <w:tab/>
        <w:t>(1)</w:t>
      </w:r>
    </w:p>
    <w:p w14:paraId="05E7D635" w14:textId="77777777" w:rsidR="00FE0D94" w:rsidRDefault="009D77C0">
      <w:pPr>
        <w:pStyle w:val="EQN"/>
      </w:pPr>
      <w:r>
        <w:tab/>
      </w:r>
      <w:r>
        <w:object w:dxaOrig="2830" w:dyaOrig="390" w14:anchorId="410DDB9C">
          <v:shape id="_x0000_i1040" type="#_x0000_t75" style="width:141.6pt;height:19.8pt" o:ole="">
            <v:imagedata r:id="rId43" o:title=""/>
          </v:shape>
          <o:OLEObject Type="Embed" ProgID="Equation.DSMT4" ShapeID="_x0000_i1040" DrawAspect="Content" ObjectID="_1752586705" r:id="rId44"/>
        </w:object>
      </w:r>
      <w:r>
        <w:tab/>
        <w:t>(2)</w:t>
      </w:r>
    </w:p>
    <w:p w14:paraId="2A11735E" w14:textId="77777777" w:rsidR="00FE0D94" w:rsidRDefault="009D77C0">
      <w:pPr>
        <w:pStyle w:val="BodyIndent"/>
      </w:pPr>
      <w:r>
        <w:t>However, if equations will fit on one line, do so; for example, (5) may also be formatted as:</w:t>
      </w:r>
    </w:p>
    <w:p w14:paraId="7A8394E4" w14:textId="77777777" w:rsidR="00FE0D94" w:rsidRDefault="00FE0D94">
      <w:pPr>
        <w:pStyle w:val="BodyIndent"/>
      </w:pPr>
    </w:p>
    <w:p w14:paraId="24F3F46D" w14:textId="77777777" w:rsidR="00FE0D94" w:rsidRDefault="009D77C0">
      <w:pPr>
        <w:pStyle w:val="EQN"/>
      </w:pPr>
      <w:r>
        <w:tab/>
      </w:r>
      <w:r>
        <w:object w:dxaOrig="6660" w:dyaOrig="680" w14:anchorId="4BAECA69">
          <v:shape id="_x0000_i1041" type="#_x0000_t75" style="width:333pt;height:34.8pt" o:ole="">
            <v:imagedata r:id="rId45" o:title=""/>
          </v:shape>
          <o:OLEObject Type="Embed" ProgID="Equation.DSMT4" ShapeID="_x0000_i1041" DrawAspect="Content" ObjectID="_1752586706" r:id="rId46"/>
        </w:object>
      </w:r>
      <w:r>
        <w:tab/>
        <w:t>(6)</w:t>
      </w:r>
    </w:p>
    <w:p w14:paraId="3DF4CE58" w14:textId="77777777" w:rsidR="00FE0D94" w:rsidRDefault="009D77C0">
      <w:pPr>
        <w:pStyle w:val="subsubsection"/>
        <w:rPr>
          <w:i w:val="0"/>
        </w:rPr>
      </w:pPr>
      <w:r>
        <w:t xml:space="preserve">Large display equations: examples. </w:t>
      </w:r>
      <w:r>
        <w:rPr>
          <w:i w:val="0"/>
        </w:rPr>
        <w:t>If an equation is almost the width of a line, place it flush left against the margin to allow room for the equation number.</w:t>
      </w:r>
      <w:r>
        <w:rPr>
          <w:i w:val="0"/>
        </w:rPr>
        <w:tab/>
      </w:r>
    </w:p>
    <w:p w14:paraId="739CCA27" w14:textId="77777777" w:rsidR="00FE0D94" w:rsidRDefault="009D77C0">
      <w:pPr>
        <w:pStyle w:val="EQN"/>
      </w:pPr>
      <w:r>
        <w:object w:dxaOrig="8440" w:dyaOrig="810" w14:anchorId="0B97F6B7">
          <v:shape id="_x0000_i1042" type="#_x0000_t75" style="width:422.4pt;height:40.8pt" o:ole="">
            <v:imagedata r:id="rId47" o:title=""/>
          </v:shape>
          <o:OLEObject Type="Embed" ProgID="Equation.DSMT4" ShapeID="_x0000_i1042" DrawAspect="Content" ObjectID="_1752586707" r:id="rId48"/>
        </w:object>
      </w:r>
      <w:r>
        <w:tab/>
        <w:t>(7)</w:t>
      </w:r>
    </w:p>
    <w:p w14:paraId="61041F3F" w14:textId="77777777" w:rsidR="00FE0D94" w:rsidRDefault="009D77C0">
      <w:pPr>
        <w:pStyle w:val="subsection"/>
      </w:pPr>
      <w:r>
        <w:t>Miscellaneous points</w:t>
      </w:r>
    </w:p>
    <w:p w14:paraId="762F8F12" w14:textId="77777777" w:rsidR="00FE0D94" w:rsidRDefault="009D77C0">
      <w:pPr>
        <w:pStyle w:val="Bulleted"/>
        <w:rPr>
          <w:lang w:val="en-US"/>
        </w:rPr>
      </w:pPr>
      <w:r>
        <w:rPr>
          <w:lang w:val="en-US"/>
        </w:rPr>
        <w:t xml:space="preserve">Exponential expressions, especially those containing subscripts or superscripts, are clearer if the notation </w:t>
      </w:r>
      <w:r>
        <w:rPr>
          <w:position w:val="-12"/>
          <w:lang w:val="en-US"/>
        </w:rPr>
        <w:object w:dxaOrig="740" w:dyaOrig="370" w14:anchorId="5FE0726A">
          <v:shape id="_x0000_i1043" type="#_x0000_t75" style="width:36.6pt;height:18.6pt" o:ole="">
            <v:imagedata r:id="rId49" o:title=""/>
          </v:shape>
          <o:OLEObject Type="Embed" ProgID="Equation.DSMT4" ShapeID="_x0000_i1043" DrawAspect="Content" ObjectID="_1752586708" r:id="rId50"/>
        </w:object>
      </w:r>
      <w:r>
        <w:rPr>
          <w:lang w:val="en-US"/>
        </w:rPr>
        <w:t xml:space="preserve"> is used, except for simple examples. For instance, </w:t>
      </w:r>
      <w:r>
        <w:rPr>
          <w:position w:val="-14"/>
          <w:lang w:val="en-US"/>
        </w:rPr>
        <w:object w:dxaOrig="1490" w:dyaOrig="390" w14:anchorId="40924598">
          <v:shape id="_x0000_i1044" type="#_x0000_t75" style="width:74.4pt;height:19.8pt" o:ole="">
            <v:imagedata r:id="rId51" o:title=""/>
          </v:shape>
          <o:OLEObject Type="Embed" ProgID="Equation.DSMT4" ShapeID="_x0000_i1044" DrawAspect="Content" ObjectID="_1752586709" r:id="rId52"/>
        </w:object>
      </w:r>
      <w:r>
        <w:rPr>
          <w:lang w:val="en-US"/>
        </w:rPr>
        <w:t xml:space="preserve">and </w:t>
      </w:r>
      <w:r>
        <w:rPr>
          <w:position w:val="-16"/>
          <w:lang w:val="en-US"/>
        </w:rPr>
        <w:object w:dxaOrig="760" w:dyaOrig="420" w14:anchorId="4684A013">
          <v:shape id="_x0000_i1045" type="#_x0000_t75" style="width:37.8pt;height:21pt" o:ole="">
            <v:imagedata r:id="rId53" o:title=""/>
          </v:shape>
          <o:OLEObject Type="Embed" ProgID="Equation.DSMT4" ShapeID="_x0000_i1045" DrawAspect="Content" ObjectID="_1752586710" r:id="rId54"/>
        </w:object>
      </w:r>
      <w:r>
        <w:rPr>
          <w:lang w:val="en-US"/>
        </w:rPr>
        <w:t xml:space="preserve"> are preferred to </w:t>
      </w:r>
      <w:r>
        <w:rPr>
          <w:position w:val="-6"/>
          <w:lang w:val="en-US"/>
        </w:rPr>
        <w:object w:dxaOrig="670" w:dyaOrig="340" w14:anchorId="68FDDA28">
          <v:shape id="_x0000_i1046" type="#_x0000_t75" style="width:33.6pt;height:17.4pt" o:ole="">
            <v:imagedata r:id="rId55" o:title=""/>
          </v:shape>
          <o:OLEObject Type="Embed" ProgID="Equation.DSMT4" ShapeID="_x0000_i1046" DrawAspect="Content" ObjectID="_1752586711" r:id="rId56"/>
        </w:object>
      </w:r>
      <w:r>
        <w:rPr>
          <w:lang w:val="en-US"/>
        </w:rPr>
        <w:t xml:space="preserve">and </w:t>
      </w:r>
      <w:r>
        <w:rPr>
          <w:position w:val="-8"/>
          <w:lang w:val="en-US"/>
        </w:rPr>
        <w:object w:dxaOrig="340" w:dyaOrig="370" w14:anchorId="6DA727E4">
          <v:shape id="_x0000_i1047" type="#_x0000_t75" style="width:17.4pt;height:18.6pt" o:ole="">
            <v:imagedata r:id="rId57" o:title=""/>
          </v:shape>
          <o:OLEObject Type="Embed" ProgID="Equation.DSMT4" ShapeID="_x0000_i1047" DrawAspect="Content" ObjectID="_1752586712" r:id="rId58"/>
        </w:object>
      </w:r>
      <w:r>
        <w:rPr>
          <w:lang w:val="en-US"/>
        </w:rPr>
        <w:t xml:space="preserve"> but </w:t>
      </w:r>
      <w:r>
        <w:rPr>
          <w:position w:val="-6"/>
          <w:lang w:val="en-US"/>
        </w:rPr>
        <w:object w:dxaOrig="250" w:dyaOrig="300" w14:anchorId="40B23D3B">
          <v:shape id="_x0000_i1048" type="#_x0000_t75" style="width:12.6pt;height:15pt" o:ole="">
            <v:imagedata r:id="rId59" o:title=""/>
          </v:shape>
          <o:OLEObject Type="Embed" ProgID="Equation.DSMT4" ShapeID="_x0000_i1048" DrawAspect="Content" ObjectID="_1752586713" r:id="rId60"/>
        </w:object>
      </w:r>
      <w:r>
        <w:rPr>
          <w:lang w:val="en-US"/>
        </w:rPr>
        <w:t xml:space="preserve">is acceptable. Similarly the square root sign </w:t>
      </w:r>
      <w:r>
        <w:rPr>
          <w:position w:val="-6"/>
          <w:lang w:val="en-US"/>
        </w:rPr>
        <w:object w:dxaOrig="340" w:dyaOrig="330" w14:anchorId="10E3CD63">
          <v:shape id="_x0000_i1049" type="#_x0000_t75" style="width:17.4pt;height:16.8pt" o:ole="">
            <v:imagedata r:id="rId61" o:title=""/>
          </v:shape>
          <o:OLEObject Type="Embed" ProgID="Equation.DSMT4" ShapeID="_x0000_i1049" DrawAspect="Content" ObjectID="_1752586714" r:id="rId62"/>
        </w:object>
      </w:r>
      <w:r>
        <w:rPr>
          <w:lang w:val="en-US"/>
        </w:rPr>
        <w:t xml:space="preserve"> should only be used with relatively simple expressions, e.g.</w:t>
      </w:r>
      <w:r>
        <w:rPr>
          <w:position w:val="-6"/>
          <w:lang w:val="en-US"/>
        </w:rPr>
        <w:object w:dxaOrig="370" w:dyaOrig="330" w14:anchorId="0E4B1759">
          <v:shape id="_x0000_i1050" type="#_x0000_t75" style="width:18.6pt;height:16.8pt" o:ole="">
            <v:imagedata r:id="rId63" o:title=""/>
          </v:shape>
          <o:OLEObject Type="Embed" ProgID="Equation.DSMT4" ShapeID="_x0000_i1050" DrawAspect="Content" ObjectID="_1752586715" r:id="rId64"/>
        </w:object>
      </w:r>
      <w:r>
        <w:rPr>
          <w:lang w:val="en-US"/>
        </w:rPr>
        <w:t xml:space="preserve"> and </w:t>
      </w:r>
      <w:r>
        <w:rPr>
          <w:position w:val="-8"/>
          <w:lang w:val="en-US"/>
        </w:rPr>
        <w:object w:dxaOrig="920" w:dyaOrig="380" w14:anchorId="71CB76A3">
          <v:shape id="_x0000_i1051" type="#_x0000_t75" style="width:46.8pt;height:18.6pt" o:ole="">
            <v:imagedata r:id="rId65" o:title=""/>
          </v:shape>
          <o:OLEObject Type="Embed" ProgID="Equation.DSMT4" ShapeID="_x0000_i1051" DrawAspect="Content" ObjectID="_1752586716" r:id="rId66"/>
        </w:object>
      </w:r>
      <w:r>
        <w:rPr>
          <w:lang w:val="en-US"/>
        </w:rPr>
        <w:t xml:space="preserve"> but in other cases the power </w:t>
      </w:r>
      <w:r>
        <w:rPr>
          <w:position w:val="-10"/>
          <w:lang w:val="en-US"/>
        </w:rPr>
        <w:object w:dxaOrig="340" w:dyaOrig="330" w14:anchorId="25934C18">
          <v:shape id="_x0000_i1052" type="#_x0000_t75" style="width:17.4pt;height:16.8pt" o:ole="">
            <v:imagedata r:id="rId67" o:title=""/>
          </v:shape>
          <o:OLEObject Type="Embed" ProgID="Equation.DSMT4" ShapeID="_x0000_i1052" DrawAspect="Content" ObjectID="_1752586717" r:id="rId68"/>
        </w:object>
      </w:r>
      <w:r>
        <w:rPr>
          <w:lang w:val="en-US"/>
        </w:rPr>
        <w:t>should be used.</w:t>
      </w:r>
    </w:p>
    <w:p w14:paraId="1990A7EB" w14:textId="77777777" w:rsidR="00FE0D94" w:rsidRDefault="009D77C0">
      <w:pPr>
        <w:pStyle w:val="Bulleted"/>
        <w:rPr>
          <w:lang w:val="en-US"/>
        </w:rPr>
      </w:pPr>
      <w:r>
        <w:rPr>
          <w:lang w:val="en-US"/>
        </w:rPr>
        <w:t xml:space="preserve">It is important to distinguish between </w:t>
      </w:r>
      <w:r>
        <w:rPr>
          <w:position w:val="-10"/>
          <w:lang w:val="en-US"/>
        </w:rPr>
        <w:object w:dxaOrig="840" w:dyaOrig="330" w14:anchorId="1EDAF862">
          <v:shape id="_x0000_i1053" type="#_x0000_t75" style="width:42pt;height:16.8pt" o:ole="">
            <v:imagedata r:id="rId69" o:title=""/>
          </v:shape>
          <o:OLEObject Type="Embed" ProgID="Equation.DSMT4" ShapeID="_x0000_i1053" DrawAspect="Content" ObjectID="_1752586718" r:id="rId70"/>
        </w:object>
      </w:r>
      <w:r>
        <w:rPr>
          <w:lang w:val="en-US"/>
        </w:rPr>
        <w:t xml:space="preserve">and </w:t>
      </w:r>
      <w:r>
        <w:rPr>
          <w:position w:val="-10"/>
          <w:lang w:val="en-US"/>
        </w:rPr>
        <w:object w:dxaOrig="940" w:dyaOrig="330" w14:anchorId="51777BE7">
          <v:shape id="_x0000_i1054" type="#_x0000_t75" style="width:47.4pt;height:16.8pt" o:ole="">
            <v:imagedata r:id="rId71" o:title=""/>
          </v:shape>
          <o:OLEObject Type="Embed" ProgID="Equation.DSMT4" ShapeID="_x0000_i1054" DrawAspect="Content" ObjectID="_1752586719" r:id="rId72"/>
        </w:object>
      </w:r>
    </w:p>
    <w:p w14:paraId="5D8697F1" w14:textId="77777777" w:rsidR="00FE0D94" w:rsidRDefault="009D77C0">
      <w:pPr>
        <w:pStyle w:val="Bulleted"/>
        <w:rPr>
          <w:lang w:val="en-US"/>
        </w:rPr>
      </w:pPr>
      <w:r>
        <w:rPr>
          <w:lang w:val="en-US"/>
        </w:rPr>
        <w:t>Braces, brackets and parentheses should be used in the following order: {[()]}</w:t>
      </w:r>
      <w:r>
        <w:t xml:space="preserve">. The same ordering of brackets should be </w:t>
      </w:r>
      <w:r>
        <w:rPr>
          <w:lang w:val="en-US"/>
        </w:rPr>
        <w:t xml:space="preserve">used within each size. However, this ordering can be ignored if the brackets have a special meaning (e.g. if they denote an average or a function). </w:t>
      </w:r>
    </w:p>
    <w:p w14:paraId="0F7FF3E3" w14:textId="77777777" w:rsidR="00FE0D94" w:rsidRDefault="009D77C0">
      <w:pPr>
        <w:pStyle w:val="Bulleted"/>
        <w:rPr>
          <w:lang w:val="en-US"/>
        </w:rPr>
      </w:pPr>
      <w:r>
        <w:rPr>
          <w:lang w:val="en-US"/>
        </w:rPr>
        <w:t xml:space="preserve">Decimal fractions should always be preceded by a zero: for </w:t>
      </w:r>
      <w:proofErr w:type="gramStart"/>
      <w:r>
        <w:rPr>
          <w:lang w:val="en-US"/>
        </w:rPr>
        <w:t>example</w:t>
      </w:r>
      <w:proofErr w:type="gramEnd"/>
      <w:r>
        <w:rPr>
          <w:lang w:val="en-US"/>
        </w:rPr>
        <w:t xml:space="preserve"> 0.123 </w:t>
      </w:r>
      <w:r>
        <w:rPr>
          <w:i/>
          <w:lang w:val="en-US"/>
        </w:rPr>
        <w:t>not</w:t>
      </w:r>
      <w:r>
        <w:rPr>
          <w:lang w:val="en-US"/>
        </w:rPr>
        <w:t xml:space="preserve"> .123 (note, do not use commas, use the decimal point). </w:t>
      </w:r>
    </w:p>
    <w:p w14:paraId="3ABBFE31" w14:textId="77777777" w:rsidR="00FE0D94" w:rsidRDefault="009D77C0">
      <w:pPr>
        <w:pStyle w:val="Bulleted"/>
      </w:pPr>
      <w:r>
        <w:t xml:space="preserve">Equations that are referred to in the text should be numbered with the number on the right-hand side. </w:t>
      </w:r>
    </w:p>
    <w:p w14:paraId="59137684" w14:textId="77777777" w:rsidR="00FE0D94" w:rsidRDefault="009D77C0">
      <w:pPr>
        <w:pStyle w:val="subsection"/>
      </w:pPr>
      <w:r>
        <w:t>Equation numbering</w:t>
      </w:r>
    </w:p>
    <w:p w14:paraId="5AB68230" w14:textId="77777777" w:rsidR="00FE0D94" w:rsidRDefault="009D77C0">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proofErr w:type="gramStart"/>
      <w:r>
        <w:rPr>
          <w:lang w:val="en-US"/>
        </w:rPr>
        <w:t>) ,</w:t>
      </w:r>
      <w:proofErr w:type="gramEnd"/>
      <w:r>
        <w:rPr>
          <w:lang w:val="en-US"/>
        </w:rPr>
        <w:sym w:font="Symbol" w:char="F0BC"/>
      </w:r>
      <w:r>
        <w:rPr>
          <w:lang w:val="en-US"/>
        </w:rPr>
        <w:t>) depending on the author’s personal preference. In articles with several appendices equation numbering by section is useful in the appendices even when sequential numbering has been used throughout the main body of the text: for example, A.1, A.2 and so forth. When referring to an equation in the text, always put the equation number in brackets—e.g. ‘as in equation (2)’ or ‘as in equation (2.1)’—and always spell out the word ‘equation’ in full, e.g. ‘if equation (5) is factorized’; do not use abbreviations such as ‘eqn.’ or ‘eq.’.</w:t>
      </w:r>
    </w:p>
    <w:p w14:paraId="26AD5C48" w14:textId="77777777" w:rsidR="00FE0D94" w:rsidRDefault="009D77C0">
      <w:pPr>
        <w:pStyle w:val="section"/>
      </w:pPr>
      <w:r>
        <w:t>Appendices</w:t>
      </w:r>
    </w:p>
    <w:p w14:paraId="63B9FEC3" w14:textId="77777777" w:rsidR="00FE0D94" w:rsidRDefault="009D77C0">
      <w:pPr>
        <w:pStyle w:val="BodyChar"/>
      </w:pPr>
      <w:r>
        <w:lastRenderedPageBreak/>
        <w:t>Technical detail that it is necessary to include, but that interrupts the flow of the article, may be consigned to an appendix. Any appendices should be included at the end of the main text of the paper, after the acknowledgments section (if any) but before the reference list. If there are two or more appendices they should be called appendix A, appendix B, etc. Numbered equations should be in the form (A.1), (A.2), etc, figures should appear as figure A1, figure B1, etc and tables as table A1, table B1, etc.</w:t>
      </w:r>
    </w:p>
    <w:p w14:paraId="716F590D" w14:textId="77777777" w:rsidR="00FE0D94" w:rsidRDefault="009D77C0">
      <w:pPr>
        <w:pStyle w:val="BodyChar"/>
        <w:spacing w:before="240"/>
        <w:rPr>
          <w:b/>
        </w:rPr>
      </w:pPr>
      <w:r>
        <w:rPr>
          <w:b/>
        </w:rPr>
        <w:t>Acknowledgments</w:t>
      </w:r>
    </w:p>
    <w:p w14:paraId="57B83C3C" w14:textId="77777777" w:rsidR="00FE0D94" w:rsidRDefault="009D77C0">
      <w:pPr>
        <w:pStyle w:val="BodyChar"/>
      </w:pPr>
      <w:r>
        <w:t>Authors wishing to acknowledge assistance or encouragement from colleagues, special work by technical staff or financial support from organizations should do so in an unnumbered Acknowledgments section immediately following the last numbered section of the paper.</w:t>
      </w:r>
    </w:p>
    <w:p w14:paraId="51EBB505" w14:textId="77777777" w:rsidR="00FE0D94" w:rsidRDefault="009D77C0">
      <w:pPr>
        <w:pStyle w:val="Sectionnonumber"/>
      </w:pPr>
      <w:r>
        <w:t>References</w:t>
      </w:r>
    </w:p>
    <w:p w14:paraId="5A8C57E2" w14:textId="77777777" w:rsidR="00FE0D94" w:rsidRDefault="009D77C0">
      <w:pPr>
        <w:pStyle w:val="BodyChar"/>
        <w:numPr>
          <w:ilvl w:val="0"/>
          <w:numId w:val="16"/>
        </w:numPr>
        <w:rPr>
          <w:rFonts w:cs="Times"/>
          <w:w w:val="105"/>
          <w:lang w:eastAsia="zh-CN"/>
        </w:rPr>
      </w:pPr>
      <w:r>
        <w:rPr>
          <w:rFonts w:cs="Times"/>
          <w:w w:val="105"/>
          <w:lang w:eastAsia="zh-CN"/>
        </w:rPr>
        <w:t xml:space="preserve">Van der Geer, J., </w:t>
      </w:r>
      <w:proofErr w:type="spellStart"/>
      <w:r>
        <w:rPr>
          <w:rFonts w:cs="Times"/>
          <w:w w:val="105"/>
          <w:lang w:eastAsia="zh-CN"/>
        </w:rPr>
        <w:t>Hanraads</w:t>
      </w:r>
      <w:proofErr w:type="spellEnd"/>
      <w:r>
        <w:rPr>
          <w:rFonts w:cs="Times"/>
          <w:w w:val="105"/>
          <w:lang w:eastAsia="zh-CN"/>
        </w:rPr>
        <w:t>, J.A.J., Lupton, R.A. (2010) The art of writing a scientific article. J. Sci.</w:t>
      </w:r>
      <w:r>
        <w:rPr>
          <w:rFonts w:eastAsia="宋体" w:cs="Times"/>
          <w:w w:val="105"/>
          <w:lang w:eastAsia="zh-CN"/>
        </w:rPr>
        <w:t xml:space="preserve"> </w:t>
      </w:r>
      <w:proofErr w:type="spellStart"/>
      <w:r>
        <w:rPr>
          <w:rFonts w:cs="Times"/>
          <w:w w:val="105"/>
          <w:lang w:eastAsia="zh-CN"/>
        </w:rPr>
        <w:t>Commun</w:t>
      </w:r>
      <w:proofErr w:type="spellEnd"/>
      <w:r>
        <w:rPr>
          <w:rFonts w:cs="Times"/>
          <w:w w:val="105"/>
          <w:lang w:eastAsia="zh-CN"/>
        </w:rPr>
        <w:t>.</w:t>
      </w:r>
      <w:r>
        <w:rPr>
          <w:rFonts w:eastAsia="宋体" w:cs="Times"/>
          <w:w w:val="105"/>
          <w:lang w:eastAsia="zh-CN"/>
        </w:rPr>
        <w:t>,</w:t>
      </w:r>
      <w:r>
        <w:rPr>
          <w:rFonts w:cs="Times"/>
          <w:w w:val="105"/>
          <w:lang w:eastAsia="zh-CN"/>
        </w:rPr>
        <w:t xml:space="preserve"> 163: 51–59.</w:t>
      </w:r>
    </w:p>
    <w:p w14:paraId="5514557D" w14:textId="77777777" w:rsidR="00FE0D94" w:rsidRDefault="009D77C0">
      <w:pPr>
        <w:pStyle w:val="BodyChar"/>
        <w:numPr>
          <w:ilvl w:val="0"/>
          <w:numId w:val="16"/>
        </w:numPr>
        <w:rPr>
          <w:rFonts w:cs="Times"/>
        </w:rPr>
      </w:pPr>
      <w:proofErr w:type="spellStart"/>
      <w:r>
        <w:rPr>
          <w:rFonts w:cs="Times"/>
        </w:rPr>
        <w:t>Podani</w:t>
      </w:r>
      <w:proofErr w:type="spellEnd"/>
      <w:r>
        <w:rPr>
          <w:rFonts w:cs="Times"/>
        </w:rPr>
        <w:t>,</w:t>
      </w:r>
      <w:r>
        <w:rPr>
          <w:rFonts w:cs="Times"/>
          <w:lang w:val="en-US"/>
        </w:rPr>
        <w:t xml:space="preserve"> </w:t>
      </w:r>
      <w:r>
        <w:rPr>
          <w:rFonts w:cs="Times"/>
        </w:rPr>
        <w:t xml:space="preserve">J. </w:t>
      </w:r>
      <w:r>
        <w:rPr>
          <w:rFonts w:cs="Times"/>
          <w:lang w:val="en-US"/>
        </w:rPr>
        <w:t>(</w:t>
      </w:r>
      <w:r>
        <w:rPr>
          <w:rFonts w:cs="Times"/>
        </w:rPr>
        <w:t>1994</w:t>
      </w:r>
      <w:r>
        <w:rPr>
          <w:rFonts w:cs="Times"/>
          <w:lang w:val="en-US"/>
        </w:rPr>
        <w:t>)</w:t>
      </w:r>
      <w:r>
        <w:rPr>
          <w:rFonts w:cs="Times"/>
        </w:rPr>
        <w:t xml:space="preserve"> Multivariate Data Analysis in Ecology and Systematics</w:t>
      </w:r>
      <w:r>
        <w:rPr>
          <w:rFonts w:cs="Times"/>
          <w:lang w:val="en-US"/>
        </w:rPr>
        <w:t xml:space="preserve">. </w:t>
      </w:r>
      <w:r>
        <w:rPr>
          <w:rFonts w:cs="Times"/>
        </w:rPr>
        <w:t>SPB Publishing, The Hague.</w:t>
      </w:r>
    </w:p>
    <w:p w14:paraId="082074D4" w14:textId="77777777" w:rsidR="00FE0D94" w:rsidRDefault="009D77C0">
      <w:pPr>
        <w:pStyle w:val="BodyChar"/>
        <w:numPr>
          <w:ilvl w:val="0"/>
          <w:numId w:val="16"/>
        </w:numPr>
      </w:pPr>
      <w:r>
        <w:rPr>
          <w:rFonts w:cs="Times"/>
          <w:lang w:val="en-US"/>
        </w:rPr>
        <w:t>Mettam, G.R., Adams, L.B. (2009) How to prepare an electronic version of your article. In: Jones, B.S., Smith, R.Z. (Eds.), Introduction to the Electronic Age. E-Publishing Inc., New York. pp. 281-304.</w:t>
      </w:r>
    </w:p>
    <w:p w14:paraId="602EA961" w14:textId="77777777" w:rsidR="00FE0D94" w:rsidRDefault="009D77C0">
      <w:pPr>
        <w:pStyle w:val="BodyChar"/>
        <w:numPr>
          <w:ilvl w:val="0"/>
          <w:numId w:val="16"/>
        </w:numPr>
        <w:rPr>
          <w:rFonts w:cs="Times"/>
        </w:rPr>
      </w:pPr>
      <w:r>
        <w:rPr>
          <w:rFonts w:cs="Times"/>
        </w:rPr>
        <w:t>Thompson, J.N.</w:t>
      </w:r>
      <w:r>
        <w:rPr>
          <w:rFonts w:cs="Times"/>
          <w:lang w:val="en-US"/>
        </w:rPr>
        <w:t xml:space="preserve"> (</w:t>
      </w:r>
      <w:r>
        <w:rPr>
          <w:rFonts w:cs="Times"/>
        </w:rPr>
        <w:t>1984</w:t>
      </w:r>
      <w:r>
        <w:rPr>
          <w:rFonts w:cs="Times"/>
          <w:lang w:val="en-US"/>
        </w:rPr>
        <w:t>)</w:t>
      </w:r>
      <w:r>
        <w:rPr>
          <w:rFonts w:cs="Times"/>
        </w:rPr>
        <w:t xml:space="preserve"> Insect Diversity and the Trophic Structure of Communities. In: Ecological Entomology. New York. pp. 165-178.</w:t>
      </w:r>
    </w:p>
    <w:p w14:paraId="7924C933" w14:textId="77777777" w:rsidR="00FE0D94" w:rsidRDefault="009D77C0">
      <w:pPr>
        <w:pStyle w:val="BodyChar"/>
        <w:numPr>
          <w:ilvl w:val="0"/>
          <w:numId w:val="16"/>
        </w:numPr>
      </w:pPr>
      <w:r>
        <w:rPr>
          <w:rFonts w:cs="Times"/>
          <w:lang w:val="en-US"/>
        </w:rPr>
        <w:t>Cancer Research UK. (1975) Cancer statistics reports for UK. http://www.cancerreseark.org/aboutcancer/statistics.</w:t>
      </w:r>
    </w:p>
    <w:p w14:paraId="13479700" w14:textId="77777777" w:rsidR="00FE0D94" w:rsidRDefault="00FE0D94">
      <w:pPr>
        <w:pStyle w:val="12-References"/>
        <w:spacing w:line="240" w:lineRule="exact"/>
        <w:ind w:leftChars="18" w:left="605" w:hangingChars="267" w:hanging="565"/>
        <w:rPr>
          <w:rFonts w:eastAsia="宋体"/>
          <w:b/>
          <w:color w:val="FF0000"/>
          <w:w w:val="105"/>
          <w:sz w:val="20"/>
          <w:lang w:eastAsia="zh-CN"/>
        </w:rPr>
      </w:pPr>
    </w:p>
    <w:p w14:paraId="3C789D03" w14:textId="08BC0B5D" w:rsidR="00FE0D94" w:rsidRDefault="009D77C0">
      <w:pPr>
        <w:pStyle w:val="12-References"/>
        <w:spacing w:line="240" w:lineRule="exact"/>
        <w:ind w:leftChars="18" w:left="605" w:hangingChars="267" w:hanging="565"/>
        <w:rPr>
          <w:rFonts w:eastAsia="宋体"/>
          <w:w w:val="105"/>
          <w:sz w:val="20"/>
          <w:lang w:eastAsia="zh-CN"/>
        </w:rPr>
      </w:pPr>
      <w:r>
        <w:rPr>
          <w:rFonts w:eastAsia="宋体" w:hint="eastAsia"/>
          <w:b/>
          <w:color w:val="FF0000"/>
          <w:w w:val="105"/>
          <w:sz w:val="20"/>
          <w:lang w:eastAsia="zh-CN"/>
        </w:rPr>
        <w:t>参考文献格式说明</w:t>
      </w:r>
      <w:r>
        <w:rPr>
          <w:rFonts w:eastAsia="宋体" w:hint="eastAsia"/>
          <w:b/>
          <w:color w:val="FF0000"/>
          <w:w w:val="105"/>
          <w:sz w:val="20"/>
          <w:lang w:eastAsia="zh-CN"/>
        </w:rPr>
        <w:t>:</w:t>
      </w:r>
      <w:r w:rsidRPr="00DA1C4F">
        <w:rPr>
          <w:rFonts w:eastAsia="宋体"/>
          <w:b/>
          <w:color w:val="FF0000"/>
          <w:w w:val="105"/>
          <w:sz w:val="20"/>
          <w:lang w:eastAsia="zh-CN"/>
        </w:rPr>
        <w:t xml:space="preserve"> </w:t>
      </w:r>
      <w:r w:rsidR="00DA1C4F" w:rsidRPr="00DA1C4F">
        <w:rPr>
          <w:rFonts w:eastAsia="宋体"/>
          <w:b/>
          <w:color w:val="FF0000"/>
          <w:w w:val="105"/>
          <w:sz w:val="20"/>
          <w:lang w:eastAsia="zh-CN"/>
        </w:rPr>
        <w:t xml:space="preserve">(Note: </w:t>
      </w:r>
      <w:r w:rsidR="00DA1C4F" w:rsidRPr="00DA1C4F">
        <w:rPr>
          <w:rFonts w:ascii="宋体" w:eastAsia="宋体" w:hAnsi="宋体" w:cs="宋体" w:hint="eastAsia"/>
          <w:b/>
          <w:color w:val="FF0000"/>
          <w:w w:val="105"/>
          <w:sz w:val="20"/>
          <w:lang w:eastAsia="zh-CN"/>
        </w:rPr>
        <w:t>①</w:t>
      </w:r>
      <w:r w:rsidR="00DA1C4F" w:rsidRPr="00DA1C4F">
        <w:rPr>
          <w:rFonts w:eastAsia="宋体"/>
          <w:b/>
          <w:color w:val="FF0000"/>
          <w:w w:val="105"/>
          <w:sz w:val="20"/>
          <w:lang w:eastAsia="zh-CN"/>
        </w:rPr>
        <w:t xml:space="preserve">The authors of the references cited in the article should not be of one nationality only. They should be from three or more; </w:t>
      </w:r>
      <w:r w:rsidR="00DA1C4F" w:rsidRPr="00DA1C4F">
        <w:rPr>
          <w:rFonts w:ascii="宋体" w:eastAsia="宋体" w:hAnsi="宋体" w:cs="宋体" w:hint="eastAsia"/>
          <w:b/>
          <w:color w:val="FF0000"/>
          <w:w w:val="105"/>
          <w:sz w:val="20"/>
          <w:lang w:eastAsia="zh-CN"/>
        </w:rPr>
        <w:t>②</w:t>
      </w:r>
      <w:r w:rsidR="00DA1C4F" w:rsidRPr="00DA1C4F">
        <w:rPr>
          <w:rFonts w:eastAsia="宋体"/>
          <w:b/>
          <w:color w:val="FF0000"/>
          <w:w w:val="105"/>
          <w:sz w:val="20"/>
          <w:lang w:eastAsia="zh-CN"/>
        </w:rPr>
        <w:t>It is not possible to have less than five references.)</w:t>
      </w:r>
    </w:p>
    <w:p w14:paraId="7A2C56E6" w14:textId="77777777" w:rsidR="00FE0D94" w:rsidRDefault="00FE0D94">
      <w:pPr>
        <w:pStyle w:val="13ReferenceList"/>
        <w:tabs>
          <w:tab w:val="clear" w:pos="1209"/>
        </w:tabs>
        <w:spacing w:line="240" w:lineRule="exact"/>
        <w:ind w:left="0" w:firstLine="0"/>
        <w:rPr>
          <w:rFonts w:ascii="Times New Roman" w:hAnsi="Times New Roman"/>
          <w:sz w:val="20"/>
          <w:szCs w:val="20"/>
          <w:lang w:val="en-US"/>
        </w:rPr>
      </w:pPr>
      <w:bookmarkStart w:id="0" w:name="_GoBack"/>
      <w:bookmarkEnd w:id="0"/>
    </w:p>
    <w:p w14:paraId="120EBB74" w14:textId="77777777" w:rsidR="00FE0D94" w:rsidRDefault="009D77C0">
      <w:pPr>
        <w:pStyle w:val="13ReferenceList"/>
        <w:tabs>
          <w:tab w:val="clear" w:pos="1209"/>
        </w:tabs>
        <w:spacing w:line="240" w:lineRule="exact"/>
        <w:ind w:left="0" w:firstLine="0"/>
        <w:rPr>
          <w:rFonts w:ascii="Times" w:hAnsi="Times" w:cs="Times"/>
          <w:szCs w:val="22"/>
          <w:highlight w:val="yellow"/>
          <w:lang w:val="en-US"/>
        </w:rPr>
      </w:pPr>
      <w:r>
        <w:rPr>
          <w:rFonts w:ascii="Times" w:hAnsi="Times" w:cs="Times"/>
          <w:szCs w:val="22"/>
          <w:lang w:val="en-US"/>
        </w:rPr>
        <w:t>1</w:t>
      </w:r>
      <w:r>
        <w:rPr>
          <w:rFonts w:ascii="Times" w:hAnsi="Times" w:cs="Times"/>
          <w:szCs w:val="22"/>
          <w:lang w:val="en-US"/>
        </w:rPr>
        <w:t>、期刊：</w:t>
      </w:r>
      <w:r>
        <w:rPr>
          <w:rFonts w:ascii="Times" w:hAnsi="Times" w:cs="Times"/>
          <w:color w:val="FF0000"/>
          <w:w w:val="105"/>
          <w:szCs w:val="22"/>
        </w:rPr>
        <w:t>作者姓全称</w:t>
      </w:r>
      <w:r>
        <w:rPr>
          <w:rFonts w:ascii="Times" w:hAnsi="Times" w:cs="Times"/>
          <w:color w:val="FF0000"/>
          <w:w w:val="105"/>
          <w:szCs w:val="22"/>
        </w:rPr>
        <w:t xml:space="preserve">, </w:t>
      </w:r>
      <w:r>
        <w:rPr>
          <w:rFonts w:ascii="Times" w:hAnsi="Times" w:cs="Times"/>
          <w:color w:val="FF0000"/>
          <w:w w:val="105"/>
          <w:szCs w:val="22"/>
        </w:rPr>
        <w:t>名的首字母</w:t>
      </w:r>
      <w:r>
        <w:rPr>
          <w:rFonts w:ascii="Times" w:hAnsi="Times" w:cs="Times"/>
          <w:color w:val="FF0000"/>
          <w:w w:val="105"/>
          <w:szCs w:val="22"/>
        </w:rPr>
        <w:t xml:space="preserve">. </w:t>
      </w:r>
      <w:r>
        <w:rPr>
          <w:rFonts w:ascii="Times" w:hAnsi="Times" w:cs="Times"/>
          <w:color w:val="FF0000"/>
          <w:w w:val="105"/>
          <w:szCs w:val="22"/>
        </w:rPr>
        <w:t>（出版年）</w:t>
      </w:r>
      <w:r>
        <w:rPr>
          <w:rFonts w:ascii="Times" w:hAnsi="Times" w:cs="Times"/>
          <w:color w:val="FF0000"/>
          <w:w w:val="105"/>
          <w:szCs w:val="22"/>
          <w:lang w:val="en-US"/>
        </w:rPr>
        <w:t xml:space="preserve"> </w:t>
      </w:r>
      <w:r>
        <w:rPr>
          <w:rFonts w:ascii="Times" w:hAnsi="Times" w:cs="Times"/>
          <w:color w:val="FF0000"/>
          <w:w w:val="105"/>
          <w:szCs w:val="22"/>
        </w:rPr>
        <w:t>文章名</w:t>
      </w:r>
      <w:r>
        <w:rPr>
          <w:rFonts w:ascii="Times" w:hAnsi="Times" w:cs="Times"/>
          <w:color w:val="FF0000"/>
          <w:w w:val="105"/>
          <w:szCs w:val="22"/>
        </w:rPr>
        <w:t xml:space="preserve">. </w:t>
      </w:r>
      <w:r>
        <w:rPr>
          <w:rFonts w:ascii="Times" w:hAnsi="Times" w:cs="Times"/>
          <w:color w:val="FF0000"/>
          <w:w w:val="105"/>
          <w:szCs w:val="22"/>
        </w:rPr>
        <w:t>期刊</w:t>
      </w:r>
      <w:r>
        <w:rPr>
          <w:rFonts w:ascii="Times" w:hAnsi="Times" w:cs="Times"/>
          <w:color w:val="FF0000"/>
          <w:w w:val="105"/>
          <w:szCs w:val="22"/>
        </w:rPr>
        <w:t xml:space="preserve">, </w:t>
      </w:r>
      <w:r>
        <w:rPr>
          <w:rFonts w:ascii="Times" w:hAnsi="Times" w:cs="Times"/>
          <w:color w:val="FF0000"/>
          <w:w w:val="105"/>
          <w:szCs w:val="22"/>
        </w:rPr>
        <w:t>卷</w:t>
      </w:r>
      <w:r>
        <w:rPr>
          <w:rFonts w:ascii="Times" w:hAnsi="Times" w:cs="Times"/>
          <w:color w:val="FF0000"/>
          <w:w w:val="105"/>
          <w:szCs w:val="22"/>
          <w:lang w:val="en-US"/>
        </w:rPr>
        <w:t xml:space="preserve">: </w:t>
      </w:r>
      <w:r>
        <w:rPr>
          <w:rFonts w:ascii="Times" w:hAnsi="Times" w:cs="Times"/>
          <w:color w:val="FF0000"/>
          <w:w w:val="105"/>
          <w:szCs w:val="22"/>
        </w:rPr>
        <w:t>页码起始</w:t>
      </w:r>
      <w:r>
        <w:rPr>
          <w:rFonts w:ascii="Times" w:hAnsi="Times" w:cs="Times"/>
          <w:color w:val="FF0000"/>
          <w:w w:val="105"/>
          <w:szCs w:val="22"/>
        </w:rPr>
        <w:t>–</w:t>
      </w:r>
      <w:r>
        <w:rPr>
          <w:rFonts w:ascii="Times" w:hAnsi="Times" w:cs="Times"/>
          <w:color w:val="FF0000"/>
          <w:w w:val="105"/>
          <w:szCs w:val="22"/>
        </w:rPr>
        <w:t>结束</w:t>
      </w:r>
      <w:r>
        <w:rPr>
          <w:rFonts w:ascii="Times" w:hAnsi="Times" w:cs="Times"/>
          <w:color w:val="FF0000"/>
          <w:w w:val="105"/>
          <w:szCs w:val="22"/>
        </w:rPr>
        <w:t>.</w:t>
      </w:r>
    </w:p>
    <w:p w14:paraId="5A3A1B65" w14:textId="77777777" w:rsidR="00FE0D94" w:rsidRDefault="009D77C0">
      <w:pPr>
        <w:pStyle w:val="12-References"/>
        <w:spacing w:line="240" w:lineRule="exact"/>
        <w:ind w:left="0" w:firstLine="0"/>
        <w:rPr>
          <w:rFonts w:ascii="Times" w:eastAsia="宋体" w:hAnsi="Times" w:cs="Times"/>
          <w:w w:val="105"/>
          <w:sz w:val="22"/>
          <w:szCs w:val="22"/>
          <w:lang w:eastAsia="zh-CN"/>
        </w:rPr>
      </w:pPr>
      <w:r>
        <w:rPr>
          <w:rFonts w:ascii="Times" w:hAnsi="Times" w:cs="Times"/>
          <w:sz w:val="22"/>
          <w:szCs w:val="22"/>
        </w:rPr>
        <w:t>[1]</w:t>
      </w:r>
      <w:r>
        <w:rPr>
          <w:rFonts w:ascii="Times" w:hAnsi="Times" w:cs="Times"/>
          <w:sz w:val="22"/>
          <w:szCs w:val="22"/>
        </w:rPr>
        <w:tab/>
      </w:r>
      <w:r>
        <w:rPr>
          <w:rFonts w:ascii="Times" w:hAnsi="Times" w:cs="Times"/>
          <w:w w:val="105"/>
          <w:sz w:val="22"/>
          <w:szCs w:val="22"/>
          <w:lang w:eastAsia="zh-CN"/>
        </w:rPr>
        <w:t xml:space="preserve">Van der Geer, J., </w:t>
      </w:r>
      <w:proofErr w:type="spellStart"/>
      <w:r>
        <w:rPr>
          <w:rFonts w:ascii="Times" w:hAnsi="Times" w:cs="Times"/>
          <w:w w:val="105"/>
          <w:sz w:val="22"/>
          <w:szCs w:val="22"/>
          <w:lang w:eastAsia="zh-CN"/>
        </w:rPr>
        <w:t>Hanraads</w:t>
      </w:r>
      <w:proofErr w:type="spellEnd"/>
      <w:r>
        <w:rPr>
          <w:rFonts w:ascii="Times" w:hAnsi="Times" w:cs="Times"/>
          <w:w w:val="105"/>
          <w:sz w:val="22"/>
          <w:szCs w:val="22"/>
          <w:lang w:eastAsia="zh-CN"/>
        </w:rPr>
        <w:t>, J.A.J., Lupton, R.A. (2010) The art of writing a scientific article. J. Sci.</w:t>
      </w:r>
      <w:r>
        <w:rPr>
          <w:rFonts w:ascii="Times" w:eastAsia="宋体" w:hAnsi="Times" w:cs="Times"/>
          <w:w w:val="105"/>
          <w:sz w:val="22"/>
          <w:szCs w:val="22"/>
          <w:lang w:eastAsia="zh-CN"/>
        </w:rPr>
        <w:t xml:space="preserve"> </w:t>
      </w:r>
      <w:proofErr w:type="spellStart"/>
      <w:r>
        <w:rPr>
          <w:rFonts w:ascii="Times" w:hAnsi="Times" w:cs="Times"/>
          <w:w w:val="105"/>
          <w:sz w:val="22"/>
          <w:szCs w:val="22"/>
          <w:lang w:eastAsia="zh-CN"/>
        </w:rPr>
        <w:t>Commun</w:t>
      </w:r>
      <w:proofErr w:type="spellEnd"/>
      <w:r>
        <w:rPr>
          <w:rFonts w:ascii="Times" w:hAnsi="Times" w:cs="Times"/>
          <w:w w:val="105"/>
          <w:sz w:val="22"/>
          <w:szCs w:val="22"/>
          <w:lang w:eastAsia="zh-CN"/>
        </w:rPr>
        <w:t>.</w:t>
      </w:r>
      <w:r>
        <w:rPr>
          <w:rFonts w:ascii="Times" w:eastAsia="宋体" w:hAnsi="Times" w:cs="Times"/>
          <w:w w:val="105"/>
          <w:sz w:val="22"/>
          <w:szCs w:val="22"/>
          <w:lang w:eastAsia="zh-CN"/>
        </w:rPr>
        <w:t>,</w:t>
      </w:r>
      <w:r>
        <w:rPr>
          <w:rFonts w:ascii="Times" w:hAnsi="Times" w:cs="Times"/>
          <w:w w:val="105"/>
          <w:sz w:val="22"/>
          <w:szCs w:val="22"/>
          <w:lang w:eastAsia="zh-CN"/>
        </w:rPr>
        <w:t xml:space="preserve"> 163: 51–59. </w:t>
      </w:r>
    </w:p>
    <w:p w14:paraId="0239CBC2"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rPr>
      </w:pPr>
    </w:p>
    <w:p w14:paraId="7E4A91B0" w14:textId="77777777" w:rsidR="00FE0D94" w:rsidRDefault="009D77C0">
      <w:pPr>
        <w:pStyle w:val="13ReferenceList"/>
        <w:tabs>
          <w:tab w:val="clear" w:pos="1209"/>
        </w:tabs>
        <w:spacing w:line="240" w:lineRule="exact"/>
        <w:ind w:left="0" w:firstLine="0"/>
        <w:rPr>
          <w:rFonts w:ascii="Times" w:hAnsi="Times" w:cs="Times"/>
          <w:szCs w:val="22"/>
          <w:lang w:val="en-US"/>
        </w:rPr>
      </w:pPr>
      <w:r>
        <w:rPr>
          <w:rFonts w:ascii="Times" w:hAnsi="Times" w:cs="Times"/>
          <w:szCs w:val="22"/>
        </w:rPr>
        <w:t>2</w:t>
      </w:r>
      <w:r>
        <w:rPr>
          <w:rFonts w:ascii="Times" w:hAnsi="Times" w:cs="Times"/>
          <w:szCs w:val="22"/>
        </w:rPr>
        <w:t>、</w:t>
      </w:r>
      <w:r>
        <w:rPr>
          <w:rFonts w:ascii="Times" w:hAnsi="Times" w:cs="Times"/>
          <w:szCs w:val="22"/>
          <w:lang w:val="en-US"/>
        </w:rPr>
        <w:t>书籍：</w:t>
      </w:r>
      <w:r>
        <w:rPr>
          <w:rFonts w:ascii="Times" w:hAnsi="Times" w:cs="Times"/>
          <w:b/>
          <w:bCs/>
          <w:color w:val="FF0000"/>
          <w:szCs w:val="22"/>
          <w:lang w:val="en-US"/>
        </w:rPr>
        <w:t xml:space="preserve"> </w:t>
      </w:r>
      <w:r>
        <w:rPr>
          <w:rFonts w:ascii="Times" w:hAnsi="Times" w:cs="Times"/>
          <w:b/>
          <w:bCs/>
          <w:color w:val="FF0000"/>
          <w:szCs w:val="22"/>
          <w:lang w:val="en-US"/>
        </w:rPr>
        <w:t>姓全称</w:t>
      </w:r>
      <w:r>
        <w:rPr>
          <w:rFonts w:ascii="Times" w:hAnsi="Times" w:cs="Times"/>
          <w:b/>
          <w:bCs/>
          <w:color w:val="FF0000"/>
          <w:szCs w:val="22"/>
          <w:lang w:val="en-US"/>
        </w:rPr>
        <w:t xml:space="preserve">, </w:t>
      </w:r>
      <w:proofErr w:type="gramStart"/>
      <w:r>
        <w:rPr>
          <w:rFonts w:ascii="Times" w:hAnsi="Times" w:cs="Times"/>
          <w:b/>
          <w:bCs/>
          <w:color w:val="FF0000"/>
          <w:szCs w:val="22"/>
          <w:lang w:val="en-US"/>
        </w:rPr>
        <w:t>名首字母</w:t>
      </w:r>
      <w:proofErr w:type="gramEnd"/>
      <w:r>
        <w:rPr>
          <w:rFonts w:ascii="Times" w:hAnsi="Times" w:cs="Times"/>
          <w:b/>
          <w:bCs/>
          <w:color w:val="FF0000"/>
          <w:szCs w:val="22"/>
          <w:lang w:val="en-US"/>
        </w:rPr>
        <w:t>. (</w:t>
      </w:r>
      <w:r>
        <w:rPr>
          <w:rFonts w:ascii="Times" w:hAnsi="Times" w:cs="Times"/>
          <w:b/>
          <w:bCs/>
          <w:color w:val="FF0000"/>
          <w:szCs w:val="22"/>
          <w:lang w:val="en-US"/>
        </w:rPr>
        <w:t>出版年</w:t>
      </w:r>
      <w:r>
        <w:rPr>
          <w:rFonts w:ascii="Times" w:hAnsi="Times" w:cs="Times"/>
          <w:b/>
          <w:bCs/>
          <w:color w:val="FF0000"/>
          <w:szCs w:val="22"/>
          <w:lang w:val="en-US"/>
        </w:rPr>
        <w:t xml:space="preserve">) </w:t>
      </w:r>
      <w:r>
        <w:rPr>
          <w:rFonts w:ascii="Times" w:hAnsi="Times" w:cs="Times"/>
          <w:b/>
          <w:bCs/>
          <w:color w:val="FF0000"/>
          <w:szCs w:val="22"/>
          <w:lang w:val="en-US"/>
        </w:rPr>
        <w:t>书名</w:t>
      </w:r>
      <w:r>
        <w:rPr>
          <w:rFonts w:ascii="Times" w:hAnsi="Times" w:cs="Times"/>
          <w:b/>
          <w:bCs/>
          <w:color w:val="FF0000"/>
          <w:szCs w:val="22"/>
          <w:lang w:val="en-US"/>
        </w:rPr>
        <w:t xml:space="preserve">. </w:t>
      </w:r>
      <w:r>
        <w:rPr>
          <w:rFonts w:ascii="Times" w:hAnsi="Times" w:cs="Times"/>
          <w:b/>
          <w:bCs/>
          <w:color w:val="FF0000"/>
          <w:szCs w:val="22"/>
          <w:lang w:val="en-US"/>
        </w:rPr>
        <w:t>出版社名</w:t>
      </w:r>
      <w:r>
        <w:rPr>
          <w:rFonts w:ascii="Times" w:hAnsi="Times" w:cs="Times"/>
          <w:b/>
          <w:bCs/>
          <w:color w:val="FF0000"/>
          <w:szCs w:val="22"/>
          <w:lang w:val="en-US"/>
        </w:rPr>
        <w:t xml:space="preserve">, </w:t>
      </w:r>
      <w:r>
        <w:rPr>
          <w:rFonts w:ascii="Times" w:hAnsi="Times" w:cs="Times"/>
          <w:b/>
          <w:bCs/>
          <w:color w:val="FF0000"/>
          <w:szCs w:val="22"/>
          <w:lang w:val="en-US"/>
        </w:rPr>
        <w:t>所在城市</w:t>
      </w:r>
      <w:r>
        <w:rPr>
          <w:rFonts w:ascii="Times" w:hAnsi="Times" w:cs="Times"/>
          <w:b/>
          <w:bCs/>
          <w:color w:val="FF0000"/>
          <w:szCs w:val="22"/>
          <w:lang w:val="en-US"/>
        </w:rPr>
        <w:t>.</w:t>
      </w:r>
    </w:p>
    <w:p w14:paraId="0DC40055"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rPr>
      </w:pPr>
      <w:r>
        <w:rPr>
          <w:rFonts w:ascii="Times" w:hAnsi="Times" w:cs="Times"/>
          <w:szCs w:val="22"/>
          <w:lang w:val="en-US"/>
        </w:rPr>
        <w:t>[2]</w:t>
      </w:r>
      <w:r>
        <w:rPr>
          <w:rFonts w:ascii="Times" w:hAnsi="Times" w:cs="Times"/>
          <w:szCs w:val="22"/>
          <w:lang w:val="en-US"/>
        </w:rPr>
        <w:tab/>
        <w:t xml:space="preserve"> </w:t>
      </w:r>
      <w:proofErr w:type="spellStart"/>
      <w:r>
        <w:rPr>
          <w:rFonts w:ascii="Times" w:hAnsi="Times" w:cs="Times"/>
          <w:szCs w:val="22"/>
        </w:rPr>
        <w:t>Podani</w:t>
      </w:r>
      <w:proofErr w:type="spellEnd"/>
      <w:r>
        <w:rPr>
          <w:rFonts w:ascii="Times" w:hAnsi="Times" w:cs="Times"/>
          <w:szCs w:val="22"/>
        </w:rPr>
        <w:t>,</w:t>
      </w:r>
      <w:r>
        <w:rPr>
          <w:rFonts w:ascii="Times" w:hAnsi="Times" w:cs="Times"/>
          <w:szCs w:val="22"/>
          <w:lang w:val="en-US"/>
        </w:rPr>
        <w:t xml:space="preserve"> </w:t>
      </w:r>
      <w:r>
        <w:rPr>
          <w:rFonts w:ascii="Times" w:hAnsi="Times" w:cs="Times"/>
          <w:szCs w:val="22"/>
        </w:rPr>
        <w:t xml:space="preserve">J. </w:t>
      </w:r>
      <w:r>
        <w:rPr>
          <w:rFonts w:ascii="Times" w:hAnsi="Times" w:cs="Times"/>
          <w:szCs w:val="22"/>
          <w:lang w:val="en-US"/>
        </w:rPr>
        <w:t>(</w:t>
      </w:r>
      <w:r>
        <w:rPr>
          <w:rFonts w:ascii="Times" w:hAnsi="Times" w:cs="Times"/>
          <w:szCs w:val="22"/>
        </w:rPr>
        <w:t>1994</w:t>
      </w:r>
      <w:r>
        <w:rPr>
          <w:rFonts w:ascii="Times" w:hAnsi="Times" w:cs="Times"/>
          <w:szCs w:val="22"/>
          <w:lang w:val="en-US"/>
        </w:rPr>
        <w:t>)</w:t>
      </w:r>
      <w:r>
        <w:rPr>
          <w:rFonts w:ascii="Times" w:hAnsi="Times" w:cs="Times"/>
          <w:szCs w:val="22"/>
        </w:rPr>
        <w:t xml:space="preserve"> Multivariate Data Analysis in Ecology and Systematics</w:t>
      </w:r>
      <w:r>
        <w:rPr>
          <w:rFonts w:ascii="Times" w:hAnsi="Times" w:cs="Times"/>
          <w:szCs w:val="22"/>
          <w:lang w:val="en-US"/>
        </w:rPr>
        <w:t xml:space="preserve">. </w:t>
      </w:r>
      <w:r>
        <w:rPr>
          <w:rFonts w:ascii="Times" w:hAnsi="Times" w:cs="Times"/>
          <w:szCs w:val="22"/>
        </w:rPr>
        <w:t>SPB Publishing, The Hague.</w:t>
      </w:r>
    </w:p>
    <w:p w14:paraId="334D7CF2"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rPr>
      </w:pPr>
    </w:p>
    <w:p w14:paraId="3EBF0F01" w14:textId="77777777" w:rsidR="00FE0D94" w:rsidRDefault="009D77C0">
      <w:pPr>
        <w:pStyle w:val="13ReferenceList"/>
        <w:tabs>
          <w:tab w:val="clear" w:pos="1209"/>
        </w:tabs>
        <w:spacing w:beforeLines="50" w:before="120" w:afterLines="50" w:after="120" w:line="240" w:lineRule="exact"/>
        <w:ind w:left="0" w:firstLine="0"/>
        <w:rPr>
          <w:rFonts w:ascii="Times" w:hAnsi="Times" w:cs="Times"/>
          <w:b/>
          <w:bCs/>
          <w:color w:val="FF0000"/>
          <w:szCs w:val="22"/>
          <w:lang w:val="en-US"/>
        </w:rPr>
      </w:pPr>
      <w:r>
        <w:rPr>
          <w:rFonts w:ascii="Times" w:hAnsi="Times" w:cs="Times"/>
          <w:szCs w:val="22"/>
          <w:lang w:val="en-US"/>
        </w:rPr>
        <w:t>3</w:t>
      </w:r>
      <w:r>
        <w:rPr>
          <w:rFonts w:ascii="Times" w:hAnsi="Times" w:cs="Times"/>
          <w:szCs w:val="22"/>
          <w:lang w:val="en-US"/>
        </w:rPr>
        <w:t>、书籍中的某一章：</w:t>
      </w:r>
      <w:r>
        <w:rPr>
          <w:rFonts w:ascii="Times" w:hAnsi="Times" w:cs="Times"/>
          <w:b/>
          <w:bCs/>
          <w:color w:val="FF0000"/>
          <w:szCs w:val="22"/>
          <w:lang w:val="en-US"/>
        </w:rPr>
        <w:t xml:space="preserve"> </w:t>
      </w:r>
      <w:r>
        <w:rPr>
          <w:rFonts w:ascii="Times" w:hAnsi="Times" w:cs="Times"/>
          <w:b/>
          <w:bCs/>
          <w:color w:val="FF0000"/>
          <w:szCs w:val="22"/>
          <w:lang w:val="en-US"/>
        </w:rPr>
        <w:t>姓全称</w:t>
      </w:r>
      <w:r>
        <w:rPr>
          <w:rFonts w:ascii="Times" w:hAnsi="Times" w:cs="Times"/>
          <w:b/>
          <w:bCs/>
          <w:color w:val="FF0000"/>
          <w:szCs w:val="22"/>
          <w:lang w:val="en-US"/>
        </w:rPr>
        <w:t xml:space="preserve">, </w:t>
      </w:r>
      <w:proofErr w:type="gramStart"/>
      <w:r>
        <w:rPr>
          <w:rFonts w:ascii="Times" w:hAnsi="Times" w:cs="Times"/>
          <w:b/>
          <w:bCs/>
          <w:color w:val="FF0000"/>
          <w:szCs w:val="22"/>
          <w:lang w:val="en-US"/>
        </w:rPr>
        <w:t>名首字母</w:t>
      </w:r>
      <w:proofErr w:type="gramEnd"/>
      <w:r>
        <w:rPr>
          <w:rFonts w:ascii="Times" w:hAnsi="Times" w:cs="Times"/>
          <w:b/>
          <w:bCs/>
          <w:color w:val="FF0000"/>
          <w:szCs w:val="22"/>
          <w:lang w:val="en-US"/>
        </w:rPr>
        <w:t>. (</w:t>
      </w:r>
      <w:r>
        <w:rPr>
          <w:rFonts w:ascii="Times" w:hAnsi="Times" w:cs="Times"/>
          <w:b/>
          <w:bCs/>
          <w:color w:val="FF0000"/>
          <w:szCs w:val="22"/>
          <w:lang w:val="en-US"/>
        </w:rPr>
        <w:t>出版年</w:t>
      </w:r>
      <w:r>
        <w:rPr>
          <w:rFonts w:ascii="Times" w:hAnsi="Times" w:cs="Times"/>
          <w:b/>
          <w:bCs/>
          <w:color w:val="FF0000"/>
          <w:szCs w:val="22"/>
          <w:lang w:val="en-US"/>
        </w:rPr>
        <w:t xml:space="preserve">) </w:t>
      </w:r>
      <w:r>
        <w:rPr>
          <w:rFonts w:ascii="Times" w:hAnsi="Times" w:cs="Times"/>
          <w:b/>
          <w:bCs/>
          <w:color w:val="FF0000"/>
          <w:szCs w:val="22"/>
          <w:lang w:val="en-US"/>
        </w:rPr>
        <w:t>章节名</w:t>
      </w:r>
      <w:r>
        <w:rPr>
          <w:rFonts w:ascii="Times" w:hAnsi="Times" w:cs="Times"/>
          <w:b/>
          <w:bCs/>
          <w:color w:val="FF0000"/>
          <w:szCs w:val="22"/>
          <w:lang w:val="en-US"/>
        </w:rPr>
        <w:t>. In</w:t>
      </w:r>
      <w:r>
        <w:rPr>
          <w:rFonts w:ascii="Times" w:hAnsi="Times" w:cs="Times"/>
          <w:b/>
          <w:bCs/>
          <w:color w:val="FF0000"/>
          <w:szCs w:val="22"/>
          <w:lang w:val="en-US"/>
        </w:rPr>
        <w:t>：编辑名全称</w:t>
      </w:r>
      <w:r>
        <w:rPr>
          <w:rFonts w:ascii="Times" w:hAnsi="Times" w:cs="Times"/>
          <w:b/>
          <w:bCs/>
          <w:color w:val="FF0000"/>
          <w:szCs w:val="22"/>
          <w:lang w:val="en-US"/>
        </w:rPr>
        <w:t xml:space="preserve">, </w:t>
      </w:r>
      <w:r>
        <w:rPr>
          <w:rFonts w:ascii="Times" w:hAnsi="Times" w:cs="Times"/>
          <w:b/>
          <w:bCs/>
          <w:color w:val="FF0000"/>
          <w:szCs w:val="22"/>
          <w:lang w:val="en-US"/>
        </w:rPr>
        <w:t>编辑姓缩写</w:t>
      </w:r>
      <w:r>
        <w:rPr>
          <w:rFonts w:ascii="Times" w:hAnsi="Times" w:cs="Times"/>
          <w:b/>
          <w:bCs/>
          <w:color w:val="FF0000"/>
          <w:szCs w:val="22"/>
          <w:lang w:val="en-US"/>
        </w:rPr>
        <w:t xml:space="preserve">. (Eds.), </w:t>
      </w:r>
      <w:r>
        <w:rPr>
          <w:rFonts w:ascii="Times" w:hAnsi="Times" w:cs="Times"/>
          <w:b/>
          <w:bCs/>
          <w:color w:val="FF0000"/>
          <w:szCs w:val="22"/>
          <w:lang w:val="en-US"/>
        </w:rPr>
        <w:t>书名</w:t>
      </w:r>
      <w:r>
        <w:rPr>
          <w:rFonts w:ascii="Times" w:hAnsi="Times" w:cs="Times"/>
          <w:b/>
          <w:bCs/>
          <w:color w:val="FF0000"/>
          <w:szCs w:val="22"/>
          <w:lang w:val="en-US"/>
        </w:rPr>
        <w:t xml:space="preserve">. </w:t>
      </w:r>
      <w:r>
        <w:rPr>
          <w:rFonts w:ascii="Times" w:hAnsi="Times" w:cs="Times"/>
          <w:b/>
          <w:bCs/>
          <w:color w:val="FF0000"/>
          <w:szCs w:val="22"/>
          <w:lang w:val="en-US"/>
        </w:rPr>
        <w:t>出版社名</w:t>
      </w:r>
      <w:r>
        <w:rPr>
          <w:rFonts w:ascii="Times" w:hAnsi="Times" w:cs="Times"/>
          <w:b/>
          <w:bCs/>
          <w:color w:val="FF0000"/>
          <w:szCs w:val="22"/>
          <w:lang w:val="en-US"/>
        </w:rPr>
        <w:t xml:space="preserve">, </w:t>
      </w:r>
      <w:r>
        <w:rPr>
          <w:rFonts w:ascii="Times" w:hAnsi="Times" w:cs="Times"/>
          <w:b/>
          <w:bCs/>
          <w:color w:val="FF0000"/>
          <w:szCs w:val="22"/>
          <w:lang w:val="en-US"/>
        </w:rPr>
        <w:t>所在城市</w:t>
      </w:r>
      <w:r>
        <w:rPr>
          <w:rFonts w:ascii="Times" w:hAnsi="Times" w:cs="Times"/>
          <w:b/>
          <w:bCs/>
          <w:color w:val="FF0000"/>
          <w:szCs w:val="22"/>
          <w:lang w:val="en-US"/>
        </w:rPr>
        <w:t xml:space="preserve">. </w:t>
      </w:r>
      <w:r>
        <w:rPr>
          <w:rFonts w:ascii="Times" w:hAnsi="Times" w:cs="Times"/>
          <w:b/>
          <w:bCs/>
          <w:color w:val="FF0000"/>
          <w:szCs w:val="22"/>
          <w:lang w:val="en-US"/>
        </w:rPr>
        <w:t>章节页码</w:t>
      </w:r>
      <w:r>
        <w:rPr>
          <w:rFonts w:ascii="Times" w:hAnsi="Times" w:cs="Times"/>
          <w:b/>
          <w:bCs/>
          <w:color w:val="FF0000"/>
          <w:szCs w:val="22"/>
          <w:lang w:val="en-US"/>
        </w:rPr>
        <w:t>.</w:t>
      </w:r>
    </w:p>
    <w:p w14:paraId="42AF70F4"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lang w:val="en-US"/>
        </w:rPr>
      </w:pPr>
      <w:r>
        <w:rPr>
          <w:rFonts w:ascii="Times" w:hAnsi="Times" w:cs="Times"/>
          <w:szCs w:val="22"/>
          <w:lang w:val="en-US"/>
        </w:rPr>
        <w:t>[3]</w:t>
      </w:r>
      <w:r>
        <w:rPr>
          <w:rFonts w:ascii="Times" w:hAnsi="Times" w:cs="Times"/>
          <w:szCs w:val="22"/>
          <w:lang w:val="en-US"/>
        </w:rPr>
        <w:tab/>
        <w:t>Mettam, G.R., Adams, L.B. (2009) How to prepare an electronic version of your article. In: Jones, B.S., Smith, R.Z. (Eds.), Introduction to the Electronic Age. E-Publishing Inc., New York. pp. 281-304.</w:t>
      </w:r>
    </w:p>
    <w:p w14:paraId="5F8D2771"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lang w:val="en-US"/>
        </w:rPr>
      </w:pPr>
    </w:p>
    <w:p w14:paraId="452EFBFB" w14:textId="77777777" w:rsidR="00FE0D94" w:rsidRDefault="009D77C0">
      <w:pPr>
        <w:pStyle w:val="13ReferenceList"/>
        <w:tabs>
          <w:tab w:val="clear" w:pos="1209"/>
        </w:tabs>
        <w:spacing w:line="240" w:lineRule="exact"/>
        <w:ind w:left="0" w:firstLine="0"/>
        <w:rPr>
          <w:rFonts w:ascii="Times" w:hAnsi="Times" w:cs="Times"/>
          <w:b/>
          <w:bCs/>
          <w:color w:val="FF0000"/>
          <w:szCs w:val="22"/>
          <w:lang w:val="en-US"/>
        </w:rPr>
      </w:pPr>
      <w:r>
        <w:rPr>
          <w:rFonts w:ascii="Times" w:hAnsi="Times" w:cs="Times"/>
          <w:szCs w:val="22"/>
          <w:lang w:val="en-US"/>
        </w:rPr>
        <w:t>4</w:t>
      </w:r>
      <w:r>
        <w:rPr>
          <w:rFonts w:ascii="Times" w:hAnsi="Times" w:cs="Times"/>
          <w:szCs w:val="22"/>
          <w:lang w:val="en-US"/>
        </w:rPr>
        <w:t>、会议</w:t>
      </w:r>
      <w:r>
        <w:rPr>
          <w:rFonts w:ascii="Times" w:hAnsi="Times" w:cs="Times"/>
          <w:szCs w:val="22"/>
          <w:lang w:val="en-US"/>
        </w:rPr>
        <w:t xml:space="preserve">: </w:t>
      </w:r>
      <w:r>
        <w:rPr>
          <w:rFonts w:ascii="Times" w:hAnsi="Times" w:cs="Times"/>
          <w:b/>
          <w:bCs/>
          <w:color w:val="FF0000"/>
          <w:szCs w:val="22"/>
          <w:lang w:val="en-US"/>
        </w:rPr>
        <w:t>姓全称</w:t>
      </w:r>
      <w:r>
        <w:rPr>
          <w:rFonts w:ascii="Times" w:hAnsi="Times" w:cs="Times"/>
          <w:b/>
          <w:bCs/>
          <w:color w:val="FF0000"/>
          <w:szCs w:val="22"/>
          <w:lang w:val="en-US"/>
        </w:rPr>
        <w:t xml:space="preserve">, </w:t>
      </w:r>
      <w:proofErr w:type="gramStart"/>
      <w:r>
        <w:rPr>
          <w:rFonts w:ascii="Times" w:hAnsi="Times" w:cs="Times"/>
          <w:b/>
          <w:bCs/>
          <w:color w:val="FF0000"/>
          <w:szCs w:val="22"/>
          <w:lang w:val="en-US"/>
        </w:rPr>
        <w:t>名首字母</w:t>
      </w:r>
      <w:proofErr w:type="gramEnd"/>
      <w:r>
        <w:rPr>
          <w:rFonts w:ascii="Times" w:hAnsi="Times" w:cs="Times"/>
          <w:b/>
          <w:bCs/>
          <w:color w:val="FF0000"/>
          <w:szCs w:val="22"/>
          <w:lang w:val="en-US"/>
        </w:rPr>
        <w:t xml:space="preserve">., </w:t>
      </w:r>
      <w:r>
        <w:rPr>
          <w:rFonts w:ascii="Times" w:hAnsi="Times" w:cs="Times"/>
          <w:b/>
          <w:bCs/>
          <w:color w:val="FF0000"/>
          <w:szCs w:val="22"/>
          <w:lang w:val="en-US"/>
        </w:rPr>
        <w:t>年</w:t>
      </w:r>
      <w:r>
        <w:rPr>
          <w:rFonts w:ascii="Times" w:hAnsi="Times" w:cs="Times"/>
          <w:b/>
          <w:bCs/>
          <w:color w:val="FF0000"/>
          <w:szCs w:val="22"/>
          <w:lang w:val="en-US"/>
        </w:rPr>
        <w:t xml:space="preserve">. </w:t>
      </w:r>
      <w:r>
        <w:rPr>
          <w:rFonts w:ascii="Times" w:hAnsi="Times" w:cs="Times"/>
          <w:b/>
          <w:bCs/>
          <w:color w:val="FF0000"/>
          <w:szCs w:val="22"/>
          <w:lang w:val="en-US"/>
        </w:rPr>
        <w:t>题目</w:t>
      </w:r>
      <w:r>
        <w:rPr>
          <w:rFonts w:ascii="Times" w:hAnsi="Times" w:cs="Times"/>
          <w:b/>
          <w:bCs/>
          <w:color w:val="FF0000"/>
          <w:szCs w:val="22"/>
          <w:lang w:val="en-US"/>
        </w:rPr>
        <w:t xml:space="preserve">. In: </w:t>
      </w:r>
      <w:r>
        <w:rPr>
          <w:rFonts w:ascii="Times" w:hAnsi="Times" w:cs="Times"/>
          <w:b/>
          <w:bCs/>
          <w:color w:val="FF0000"/>
          <w:szCs w:val="22"/>
          <w:lang w:val="en-US"/>
        </w:rPr>
        <w:t>会议名称</w:t>
      </w:r>
      <w:r>
        <w:rPr>
          <w:rFonts w:ascii="Times" w:hAnsi="Times" w:cs="Times"/>
          <w:b/>
          <w:bCs/>
          <w:color w:val="FF0000"/>
          <w:szCs w:val="22"/>
          <w:lang w:val="en-US"/>
        </w:rPr>
        <w:t xml:space="preserve">. </w:t>
      </w:r>
      <w:r>
        <w:rPr>
          <w:rFonts w:ascii="Times" w:hAnsi="Times" w:cs="Times"/>
          <w:b/>
          <w:bCs/>
          <w:color w:val="FF0000"/>
          <w:szCs w:val="22"/>
          <w:lang w:val="en-US"/>
        </w:rPr>
        <w:t>所在城市</w:t>
      </w:r>
      <w:r>
        <w:rPr>
          <w:rFonts w:ascii="Times" w:hAnsi="Times" w:cs="Times"/>
          <w:b/>
          <w:bCs/>
          <w:color w:val="FF0000"/>
          <w:szCs w:val="22"/>
          <w:lang w:val="en-US"/>
        </w:rPr>
        <w:t xml:space="preserve">. </w:t>
      </w:r>
      <w:r>
        <w:rPr>
          <w:rFonts w:ascii="Times" w:hAnsi="Times" w:cs="Times"/>
          <w:b/>
          <w:bCs/>
          <w:color w:val="FF0000"/>
          <w:szCs w:val="22"/>
          <w:lang w:val="en-US"/>
        </w:rPr>
        <w:t>页码</w:t>
      </w:r>
      <w:r>
        <w:rPr>
          <w:rFonts w:ascii="Times" w:hAnsi="Times" w:cs="Times"/>
          <w:b/>
          <w:bCs/>
          <w:color w:val="FF0000"/>
          <w:szCs w:val="22"/>
          <w:lang w:val="en-US"/>
        </w:rPr>
        <w:t>.</w:t>
      </w:r>
    </w:p>
    <w:p w14:paraId="3685B589"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rPr>
      </w:pPr>
      <w:r>
        <w:rPr>
          <w:rFonts w:ascii="Times" w:hAnsi="Times" w:cs="Times"/>
          <w:szCs w:val="22"/>
          <w:lang w:val="en-US"/>
        </w:rPr>
        <w:t>[4]</w:t>
      </w:r>
      <w:r>
        <w:rPr>
          <w:rFonts w:ascii="Times" w:hAnsi="Times" w:cs="Times"/>
          <w:szCs w:val="22"/>
          <w:lang w:val="en-US"/>
        </w:rPr>
        <w:tab/>
      </w:r>
      <w:r>
        <w:rPr>
          <w:rFonts w:ascii="Times" w:hAnsi="Times" w:cs="Times"/>
          <w:szCs w:val="22"/>
        </w:rPr>
        <w:t>Thompson, J.N.</w:t>
      </w:r>
      <w:r>
        <w:rPr>
          <w:rFonts w:ascii="Times" w:hAnsi="Times" w:cs="Times"/>
          <w:szCs w:val="22"/>
          <w:lang w:val="en-US"/>
        </w:rPr>
        <w:t xml:space="preserve"> (</w:t>
      </w:r>
      <w:r>
        <w:rPr>
          <w:rFonts w:ascii="Times" w:hAnsi="Times" w:cs="Times"/>
          <w:szCs w:val="22"/>
        </w:rPr>
        <w:t>1984</w:t>
      </w:r>
      <w:r>
        <w:rPr>
          <w:rFonts w:ascii="Times" w:hAnsi="Times" w:cs="Times"/>
          <w:szCs w:val="22"/>
          <w:lang w:val="en-US"/>
        </w:rPr>
        <w:t>)</w:t>
      </w:r>
      <w:r>
        <w:rPr>
          <w:rFonts w:ascii="Times" w:hAnsi="Times" w:cs="Times"/>
          <w:szCs w:val="22"/>
        </w:rPr>
        <w:t xml:space="preserve"> Insect Diversity and the Trophic Structure of Communities. In: </w:t>
      </w:r>
      <w:r>
        <w:rPr>
          <w:rFonts w:ascii="Times" w:hAnsi="Times" w:cs="Times"/>
          <w:szCs w:val="22"/>
        </w:rPr>
        <w:lastRenderedPageBreak/>
        <w:t>Ecological Entomology. New York. pp. 165-178.</w:t>
      </w:r>
    </w:p>
    <w:p w14:paraId="42920B15" w14:textId="77777777" w:rsidR="00FE0D94" w:rsidRDefault="00FE0D94">
      <w:pPr>
        <w:pStyle w:val="13ReferenceList"/>
        <w:tabs>
          <w:tab w:val="clear" w:pos="1209"/>
        </w:tabs>
        <w:spacing w:beforeLines="50" w:before="120" w:afterLines="50" w:after="120" w:line="240" w:lineRule="exact"/>
        <w:ind w:left="0" w:firstLine="0"/>
        <w:rPr>
          <w:rFonts w:ascii="Times" w:hAnsi="Times" w:cs="Times"/>
          <w:szCs w:val="22"/>
        </w:rPr>
      </w:pPr>
    </w:p>
    <w:p w14:paraId="77BFF4F3" w14:textId="77777777" w:rsidR="00FE0D94" w:rsidRDefault="009D77C0">
      <w:pPr>
        <w:pStyle w:val="13ReferenceList"/>
        <w:tabs>
          <w:tab w:val="clear" w:pos="1209"/>
        </w:tabs>
        <w:spacing w:line="240" w:lineRule="exact"/>
        <w:ind w:left="0" w:firstLine="0"/>
        <w:rPr>
          <w:rFonts w:ascii="Times" w:hAnsi="Times" w:cs="Times"/>
          <w:b/>
          <w:bCs/>
          <w:color w:val="FF0000"/>
          <w:szCs w:val="22"/>
          <w:lang w:val="en-US"/>
        </w:rPr>
      </w:pPr>
      <w:r>
        <w:rPr>
          <w:rFonts w:ascii="Times" w:hAnsi="Times" w:cs="Times"/>
          <w:szCs w:val="22"/>
          <w:lang w:val="en-US"/>
        </w:rPr>
        <w:t>5</w:t>
      </w:r>
      <w:r>
        <w:rPr>
          <w:rFonts w:ascii="Times" w:hAnsi="Times" w:cs="Times"/>
          <w:szCs w:val="22"/>
          <w:lang w:val="en-US"/>
        </w:rPr>
        <w:t>、网上资源：</w:t>
      </w:r>
      <w:r>
        <w:rPr>
          <w:rFonts w:ascii="Times" w:hAnsi="Times" w:cs="Times"/>
          <w:b/>
          <w:bCs/>
          <w:color w:val="FF0000"/>
          <w:szCs w:val="22"/>
          <w:lang w:val="en-US"/>
        </w:rPr>
        <w:t>作者</w:t>
      </w:r>
      <w:r>
        <w:rPr>
          <w:rFonts w:ascii="Times" w:hAnsi="Times" w:cs="Times"/>
          <w:b/>
          <w:bCs/>
          <w:color w:val="FF0000"/>
          <w:szCs w:val="22"/>
          <w:lang w:val="en-US"/>
        </w:rPr>
        <w:t>(</w:t>
      </w:r>
      <w:r>
        <w:rPr>
          <w:rFonts w:ascii="Times" w:hAnsi="Times" w:cs="Times"/>
          <w:b/>
          <w:bCs/>
          <w:color w:val="FF0000"/>
          <w:szCs w:val="22"/>
          <w:lang w:val="en-US"/>
        </w:rPr>
        <w:t>出处</w:t>
      </w:r>
      <w:r>
        <w:rPr>
          <w:rFonts w:ascii="Times" w:hAnsi="Times" w:cs="Times"/>
          <w:b/>
          <w:bCs/>
          <w:color w:val="FF0000"/>
          <w:szCs w:val="22"/>
          <w:lang w:val="en-US"/>
        </w:rPr>
        <w:t xml:space="preserve">), </w:t>
      </w:r>
      <w:r>
        <w:rPr>
          <w:rFonts w:ascii="Times" w:hAnsi="Times" w:cs="Times"/>
          <w:b/>
          <w:bCs/>
          <w:color w:val="FF0000"/>
          <w:szCs w:val="22"/>
          <w:lang w:val="en-US"/>
        </w:rPr>
        <w:t>发表年</w:t>
      </w:r>
      <w:r>
        <w:rPr>
          <w:rFonts w:ascii="Times" w:hAnsi="Times" w:cs="Times"/>
          <w:b/>
          <w:bCs/>
          <w:color w:val="FF0000"/>
          <w:szCs w:val="22"/>
          <w:lang w:val="en-US"/>
        </w:rPr>
        <w:t xml:space="preserve">. </w:t>
      </w:r>
      <w:r>
        <w:rPr>
          <w:rFonts w:ascii="Times" w:hAnsi="Times" w:cs="Times"/>
          <w:b/>
          <w:bCs/>
          <w:color w:val="FF0000"/>
          <w:szCs w:val="22"/>
          <w:lang w:val="en-US"/>
        </w:rPr>
        <w:t>文章名</w:t>
      </w:r>
      <w:r>
        <w:rPr>
          <w:rFonts w:ascii="Times" w:hAnsi="Times" w:cs="Times"/>
          <w:b/>
          <w:bCs/>
          <w:color w:val="FF0000"/>
          <w:szCs w:val="22"/>
          <w:lang w:val="en-US"/>
        </w:rPr>
        <w:t xml:space="preserve">. </w:t>
      </w:r>
      <w:r>
        <w:rPr>
          <w:rFonts w:ascii="Times" w:hAnsi="Times" w:cs="Times"/>
          <w:b/>
          <w:bCs/>
          <w:color w:val="FF0000"/>
          <w:szCs w:val="22"/>
          <w:lang w:val="en-US"/>
        </w:rPr>
        <w:t>网址链接</w:t>
      </w:r>
      <w:r>
        <w:rPr>
          <w:rFonts w:ascii="Times" w:hAnsi="Times" w:cs="Times"/>
          <w:b/>
          <w:bCs/>
          <w:color w:val="FF0000"/>
          <w:szCs w:val="22"/>
          <w:lang w:val="en-US"/>
        </w:rPr>
        <w:t>.</w:t>
      </w:r>
    </w:p>
    <w:p w14:paraId="1A2503B1" w14:textId="77777777" w:rsidR="00FE0D94" w:rsidRDefault="009D77C0">
      <w:pPr>
        <w:pStyle w:val="13ReferenceList"/>
        <w:tabs>
          <w:tab w:val="clear" w:pos="1209"/>
        </w:tabs>
        <w:spacing w:beforeLines="50" w:before="120" w:afterLines="50" w:after="120" w:line="240" w:lineRule="exact"/>
        <w:ind w:left="0" w:firstLine="0"/>
        <w:rPr>
          <w:rFonts w:ascii="Times" w:hAnsi="Times" w:cs="Times"/>
          <w:szCs w:val="22"/>
          <w:lang w:val="en-US"/>
        </w:rPr>
      </w:pPr>
      <w:r>
        <w:rPr>
          <w:rFonts w:ascii="Times" w:hAnsi="Times" w:cs="Times"/>
          <w:szCs w:val="22"/>
          <w:lang w:val="en-US"/>
        </w:rPr>
        <w:t>[5]</w:t>
      </w:r>
      <w:r>
        <w:rPr>
          <w:rFonts w:ascii="Times" w:hAnsi="Times" w:cs="Times"/>
          <w:szCs w:val="22"/>
          <w:lang w:val="en-US"/>
        </w:rPr>
        <w:tab/>
        <w:t>Cancer Research UK. (1975) Cancer statistics reports for UK. http://www.cancerreseark.org/aboutcancer/statistics.</w:t>
      </w:r>
    </w:p>
    <w:p w14:paraId="190B690E" w14:textId="77777777" w:rsidR="00FE0D94" w:rsidRDefault="00FE0D94">
      <w:pPr>
        <w:pStyle w:val="BodyChar"/>
      </w:pPr>
    </w:p>
    <w:sectPr w:rsidR="00FE0D94">
      <w:headerReference w:type="default" r:id="rId73"/>
      <w:footnotePr>
        <w:pos w:val="beneathText"/>
      </w:footnotePr>
      <w:endnotePr>
        <w:numFmt w:val="chicago"/>
        <w:numStart w:val="4"/>
      </w:endnotePr>
      <w:pgSz w:w="11907" w:h="16840"/>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572CA3" w14:textId="77777777" w:rsidR="002F2FAB" w:rsidRDefault="002F2FAB">
      <w:r>
        <w:separator/>
      </w:r>
    </w:p>
  </w:endnote>
  <w:endnote w:type="continuationSeparator" w:id="0">
    <w:p w14:paraId="2DE2ECE2" w14:textId="77777777" w:rsidR="002F2FAB" w:rsidRDefault="002F2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abon">
    <w:altName w:val="Calibri"/>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4A8CD" w14:textId="77777777" w:rsidR="002F2FAB" w:rsidRDefault="002F2FAB">
      <w:r>
        <w:separator/>
      </w:r>
    </w:p>
  </w:footnote>
  <w:footnote w:type="continuationSeparator" w:id="0">
    <w:p w14:paraId="24B5E51E" w14:textId="77777777" w:rsidR="002F2FAB" w:rsidRDefault="002F2F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D5994" w14:textId="77777777" w:rsidR="00FE0D94" w:rsidRDefault="00FE0D94">
    <w:pPr>
      <w:pStyle w:val="af6"/>
    </w:pPr>
  </w:p>
  <w:p w14:paraId="3AA25543" w14:textId="77777777" w:rsidR="00FE0D94" w:rsidRDefault="00FE0D94">
    <w:pPr>
      <w:pStyle w:val="af6"/>
    </w:pPr>
  </w:p>
  <w:p w14:paraId="00ADC4A9" w14:textId="77777777" w:rsidR="00FE0D94" w:rsidRDefault="00FE0D94">
    <w:pPr>
      <w:pStyle w:val="af6"/>
    </w:pPr>
  </w:p>
  <w:p w14:paraId="255E284A" w14:textId="77777777" w:rsidR="00FE0D94" w:rsidRDefault="00FE0D94">
    <w:pPr>
      <w:pStyle w:val="af6"/>
    </w:pPr>
  </w:p>
  <w:p w14:paraId="283C6EC2" w14:textId="77777777" w:rsidR="00FE0D94" w:rsidRDefault="00FE0D94">
    <w:pPr>
      <w:pStyle w:val="af6"/>
    </w:pPr>
  </w:p>
  <w:p w14:paraId="3171DF95" w14:textId="77777777" w:rsidR="00FE0D94" w:rsidRDefault="00FE0D94">
    <w:pPr>
      <w:pStyle w:val="a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FFFFF7C"/>
    <w:lvl w:ilvl="0">
      <w:start w:val="1"/>
      <w:numFmt w:val="decimal"/>
      <w:pStyle w:val="5"/>
      <w:lvlText w:val="%1."/>
      <w:lvlJc w:val="left"/>
      <w:pPr>
        <w:tabs>
          <w:tab w:val="left" w:pos="1492"/>
        </w:tabs>
        <w:ind w:left="1492" w:hanging="360"/>
      </w:pPr>
    </w:lvl>
  </w:abstractNum>
  <w:abstractNum w:abstractNumId="1" w15:restartNumberingAfterBreak="0">
    <w:nsid w:val="FFFFFF7D"/>
    <w:multiLevelType w:val="singleLevel"/>
    <w:tmpl w:val="FFFFFF7D"/>
    <w:lvl w:ilvl="0">
      <w:start w:val="1"/>
      <w:numFmt w:val="decimal"/>
      <w:pStyle w:val="4"/>
      <w:lvlText w:val="%1."/>
      <w:lvlJc w:val="left"/>
      <w:pPr>
        <w:tabs>
          <w:tab w:val="left" w:pos="1209"/>
        </w:tabs>
        <w:ind w:left="1209" w:hanging="360"/>
      </w:pPr>
    </w:lvl>
  </w:abstractNum>
  <w:abstractNum w:abstractNumId="2" w15:restartNumberingAfterBreak="0">
    <w:nsid w:val="FFFFFF7E"/>
    <w:multiLevelType w:val="singleLevel"/>
    <w:tmpl w:val="FFFFFF7E"/>
    <w:lvl w:ilvl="0">
      <w:start w:val="1"/>
      <w:numFmt w:val="decimal"/>
      <w:pStyle w:val="3"/>
      <w:lvlText w:val="%1."/>
      <w:lvlJc w:val="left"/>
      <w:pPr>
        <w:tabs>
          <w:tab w:val="left" w:pos="926"/>
        </w:tabs>
        <w:ind w:left="926" w:hanging="360"/>
      </w:pPr>
    </w:lvl>
  </w:abstractNum>
  <w:abstractNum w:abstractNumId="3" w15:restartNumberingAfterBreak="0">
    <w:nsid w:val="FFFFFF7F"/>
    <w:multiLevelType w:val="singleLevel"/>
    <w:tmpl w:val="FFFFFF7F"/>
    <w:lvl w:ilvl="0">
      <w:start w:val="1"/>
      <w:numFmt w:val="decimal"/>
      <w:pStyle w:val="2"/>
      <w:lvlText w:val="%1."/>
      <w:lvlJc w:val="left"/>
      <w:pPr>
        <w:tabs>
          <w:tab w:val="left" w:pos="643"/>
        </w:tabs>
        <w:ind w:left="643" w:hanging="360"/>
      </w:pPr>
    </w:lvl>
  </w:abstractNum>
  <w:abstractNum w:abstractNumId="4" w15:restartNumberingAfterBreak="0">
    <w:nsid w:val="FFFFFF80"/>
    <w:multiLevelType w:val="singleLevel"/>
    <w:tmpl w:val="FFFFFF80"/>
    <w:lvl w:ilvl="0">
      <w:start w:val="1"/>
      <w:numFmt w:val="bullet"/>
      <w:pStyle w:val="50"/>
      <w:lvlText w:val=""/>
      <w:lvlJc w:val="left"/>
      <w:pPr>
        <w:tabs>
          <w:tab w:val="left" w:pos="1492"/>
        </w:tabs>
        <w:ind w:left="1492" w:hanging="360"/>
      </w:pPr>
      <w:rPr>
        <w:rFonts w:ascii="Symbol" w:hAnsi="Symbol" w:hint="default"/>
      </w:rPr>
    </w:lvl>
  </w:abstractNum>
  <w:abstractNum w:abstractNumId="5" w15:restartNumberingAfterBreak="0">
    <w:nsid w:val="FFFFFF81"/>
    <w:multiLevelType w:val="singleLevel"/>
    <w:tmpl w:val="FFFFFF81"/>
    <w:lvl w:ilvl="0">
      <w:start w:val="1"/>
      <w:numFmt w:val="bullet"/>
      <w:pStyle w:val="40"/>
      <w:lvlText w:val=""/>
      <w:lvlJc w:val="left"/>
      <w:pPr>
        <w:tabs>
          <w:tab w:val="left" w:pos="1209"/>
        </w:tabs>
        <w:ind w:left="1209" w:hanging="360"/>
      </w:pPr>
      <w:rPr>
        <w:rFonts w:ascii="Symbol" w:hAnsi="Symbol" w:hint="default"/>
      </w:rPr>
    </w:lvl>
  </w:abstractNum>
  <w:abstractNum w:abstractNumId="6" w15:restartNumberingAfterBreak="0">
    <w:nsid w:val="FFFFFF82"/>
    <w:multiLevelType w:val="singleLevel"/>
    <w:tmpl w:val="FFFFFF82"/>
    <w:lvl w:ilvl="0">
      <w:start w:val="1"/>
      <w:numFmt w:val="bullet"/>
      <w:pStyle w:val="30"/>
      <w:lvlText w:val=""/>
      <w:lvlJc w:val="left"/>
      <w:pPr>
        <w:tabs>
          <w:tab w:val="left" w:pos="926"/>
        </w:tabs>
        <w:ind w:left="926" w:hanging="360"/>
      </w:pPr>
      <w:rPr>
        <w:rFonts w:ascii="Symbol" w:hAnsi="Symbol" w:hint="default"/>
      </w:rPr>
    </w:lvl>
  </w:abstractNum>
  <w:abstractNum w:abstractNumId="7" w15:restartNumberingAfterBreak="0">
    <w:nsid w:val="FFFFFF83"/>
    <w:multiLevelType w:val="singleLevel"/>
    <w:tmpl w:val="FFFFFF83"/>
    <w:lvl w:ilvl="0">
      <w:start w:val="1"/>
      <w:numFmt w:val="bullet"/>
      <w:pStyle w:val="20"/>
      <w:lvlText w:val=""/>
      <w:lvlJc w:val="left"/>
      <w:pPr>
        <w:tabs>
          <w:tab w:val="left" w:pos="643"/>
        </w:tabs>
        <w:ind w:left="643"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abstractNum w:abstractNumId="10" w15:restartNumberingAfterBreak="0">
    <w:nsid w:val="0761422B"/>
    <w:multiLevelType w:val="multilevel"/>
    <w:tmpl w:val="0761422B"/>
    <w:lvl w:ilvl="0">
      <w:start w:val="1"/>
      <w:numFmt w:val="decimal"/>
      <w:pStyle w:val="StylesectionBefore0pt"/>
      <w:lvlText w:val="%1."/>
      <w:lvlJc w:val="left"/>
      <w:pPr>
        <w:tabs>
          <w:tab w:val="left" w:pos="851"/>
        </w:tabs>
        <w:ind w:left="0" w:firstLine="0"/>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1" w15:restartNumberingAfterBreak="0">
    <w:nsid w:val="07B85171"/>
    <w:multiLevelType w:val="multilevel"/>
    <w:tmpl w:val="07B85171"/>
    <w:lvl w:ilvl="0">
      <w:start w:val="1"/>
      <w:numFmt w:val="bullet"/>
      <w:pStyle w:val="Bulleted"/>
      <w:lvlText w:val=""/>
      <w:lvlJc w:val="left"/>
      <w:pPr>
        <w:tabs>
          <w:tab w:val="left" w:pos="720"/>
        </w:tabs>
        <w:ind w:left="720" w:hanging="360"/>
      </w:pPr>
      <w:rPr>
        <w:rFonts w:ascii="Symbol" w:hAnsi="Symbol" w:hint="default"/>
        <w:color w:val="auto"/>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20A1719C"/>
    <w:multiLevelType w:val="multilevel"/>
    <w:tmpl w:val="20A1719C"/>
    <w:lvl w:ilvl="0">
      <w:start w:val="1"/>
      <w:numFmt w:val="upperRoman"/>
      <w:pStyle w:val="1"/>
      <w:lvlText w:val="Article %1."/>
      <w:lvlJc w:val="left"/>
      <w:pPr>
        <w:tabs>
          <w:tab w:val="left" w:pos="1440"/>
        </w:tabs>
        <w:ind w:left="0" w:firstLine="0"/>
      </w:pPr>
    </w:lvl>
    <w:lvl w:ilvl="1">
      <w:start w:val="1"/>
      <w:numFmt w:val="decimalZero"/>
      <w:pStyle w:val="21"/>
      <w:isLgl/>
      <w:lvlText w:val="Section %1.%2"/>
      <w:lvlJc w:val="left"/>
      <w:pPr>
        <w:tabs>
          <w:tab w:val="left" w:pos="1080"/>
        </w:tabs>
        <w:ind w:left="0" w:firstLine="0"/>
      </w:pPr>
    </w:lvl>
    <w:lvl w:ilvl="2">
      <w:start w:val="1"/>
      <w:numFmt w:val="lowerLetter"/>
      <w:pStyle w:val="31"/>
      <w:lvlText w:val="(%3)"/>
      <w:lvlJc w:val="left"/>
      <w:pPr>
        <w:tabs>
          <w:tab w:val="left" w:pos="720"/>
        </w:tabs>
        <w:ind w:left="720" w:hanging="432"/>
      </w:pPr>
    </w:lvl>
    <w:lvl w:ilvl="3">
      <w:start w:val="1"/>
      <w:numFmt w:val="lowerRoman"/>
      <w:pStyle w:val="41"/>
      <w:lvlText w:val="(%4)"/>
      <w:lvlJc w:val="right"/>
      <w:pPr>
        <w:tabs>
          <w:tab w:val="left" w:pos="864"/>
        </w:tabs>
        <w:ind w:left="864" w:hanging="144"/>
      </w:pPr>
    </w:lvl>
    <w:lvl w:ilvl="4">
      <w:start w:val="1"/>
      <w:numFmt w:val="decimal"/>
      <w:pStyle w:val="51"/>
      <w:lvlText w:val="%5)"/>
      <w:lvlJc w:val="left"/>
      <w:pPr>
        <w:tabs>
          <w:tab w:val="left" w:pos="1008"/>
        </w:tabs>
        <w:ind w:left="1008" w:hanging="432"/>
      </w:pPr>
    </w:lvl>
    <w:lvl w:ilvl="5">
      <w:start w:val="1"/>
      <w:numFmt w:val="lowerLetter"/>
      <w:pStyle w:val="6"/>
      <w:lvlText w:val="%6)"/>
      <w:lvlJc w:val="left"/>
      <w:pPr>
        <w:tabs>
          <w:tab w:val="left" w:pos="1152"/>
        </w:tabs>
        <w:ind w:left="1152" w:hanging="432"/>
      </w:pPr>
    </w:lvl>
    <w:lvl w:ilvl="6">
      <w:start w:val="1"/>
      <w:numFmt w:val="lowerRoman"/>
      <w:pStyle w:val="7"/>
      <w:lvlText w:val="%7)"/>
      <w:lvlJc w:val="right"/>
      <w:pPr>
        <w:tabs>
          <w:tab w:val="left" w:pos="1296"/>
        </w:tabs>
        <w:ind w:left="1296" w:hanging="288"/>
      </w:pPr>
    </w:lvl>
    <w:lvl w:ilvl="7">
      <w:start w:val="1"/>
      <w:numFmt w:val="lowerLetter"/>
      <w:pStyle w:val="8"/>
      <w:lvlText w:val="%8."/>
      <w:lvlJc w:val="left"/>
      <w:pPr>
        <w:tabs>
          <w:tab w:val="left" w:pos="1440"/>
        </w:tabs>
        <w:ind w:left="1440" w:hanging="432"/>
      </w:pPr>
    </w:lvl>
    <w:lvl w:ilvl="8">
      <w:start w:val="1"/>
      <w:numFmt w:val="lowerRoman"/>
      <w:pStyle w:val="9"/>
      <w:lvlText w:val="%9."/>
      <w:lvlJc w:val="right"/>
      <w:pPr>
        <w:tabs>
          <w:tab w:val="left" w:pos="1584"/>
        </w:tabs>
        <w:ind w:left="1584" w:hanging="144"/>
      </w:pPr>
    </w:lvl>
  </w:abstractNum>
  <w:abstractNum w:abstractNumId="13" w15:restartNumberingAfterBreak="0">
    <w:nsid w:val="27593997"/>
    <w:multiLevelType w:val="multilevel"/>
    <w:tmpl w:val="27593997"/>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63FF09B4"/>
    <w:multiLevelType w:val="multilevel"/>
    <w:tmpl w:val="63FF09B4"/>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5" w15:restartNumberingAfterBreak="0">
    <w:nsid w:val="7E025F0A"/>
    <w:multiLevelType w:val="multilevel"/>
    <w:tmpl w:val="7E025F0A"/>
    <w:lvl w:ilvl="0">
      <w:start w:val="1"/>
      <w:numFmt w:val="decimal"/>
      <w:pStyle w:val="Numbered"/>
      <w:lvlText w:val="%1."/>
      <w:lvlJc w:val="left"/>
      <w:pPr>
        <w:tabs>
          <w:tab w:val="left" w:pos="993"/>
        </w:tabs>
        <w:ind w:left="142" w:firstLine="0"/>
      </w:pPr>
      <w:rPr>
        <w:rFonts w:hint="default"/>
      </w:rPr>
    </w:lvl>
    <w:lvl w:ilvl="1">
      <w:start w:val="1"/>
      <w:numFmt w:val="decimal"/>
      <w:lvlText w:val="%1.%2."/>
      <w:lvlJc w:val="left"/>
      <w:pPr>
        <w:tabs>
          <w:tab w:val="left" w:pos="851"/>
        </w:tabs>
        <w:ind w:left="851" w:hanging="851"/>
      </w:pPr>
      <w:rPr>
        <w:rFonts w:hint="default"/>
      </w:rPr>
    </w:lvl>
    <w:lvl w:ilvl="2">
      <w:start w:val="1"/>
      <w:numFmt w:val="decimal"/>
      <w:lvlText w:val="%1.%2.%3."/>
      <w:lvlJc w:val="left"/>
      <w:pPr>
        <w:tabs>
          <w:tab w:val="left" w:pos="851"/>
        </w:tabs>
        <w:ind w:left="851" w:hanging="851"/>
      </w:pPr>
      <w:rPr>
        <w:rFonts w:hint="default"/>
      </w:rPr>
    </w:lvl>
    <w:lvl w:ilvl="3">
      <w:start w:val="1"/>
      <w:numFmt w:val="decimal"/>
      <w:lvlText w:val="%1.%2.%3.%4."/>
      <w:lvlJc w:val="left"/>
      <w:pPr>
        <w:tabs>
          <w:tab w:val="left" w:pos="180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num w:numId="1">
    <w:abstractNumId w:val="12"/>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 w:numId="12">
    <w:abstractNumId w:val="11"/>
  </w:num>
  <w:num w:numId="13">
    <w:abstractNumId w:val="14"/>
  </w:num>
  <w:num w:numId="14">
    <w:abstractNumId w:val="15"/>
  </w:num>
  <w:num w:numId="15">
    <w:abstractNumId w:val="1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49" fillcolor="white">
      <v:fill color="white"/>
    </o:shapedefaults>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065883"/>
    <w:rsid w:val="00137524"/>
    <w:rsid w:val="00165E82"/>
    <w:rsid w:val="0017062B"/>
    <w:rsid w:val="0019595C"/>
    <w:rsid w:val="002F2FAB"/>
    <w:rsid w:val="003608F8"/>
    <w:rsid w:val="00480A2E"/>
    <w:rsid w:val="00521A70"/>
    <w:rsid w:val="005C24F9"/>
    <w:rsid w:val="005F03B4"/>
    <w:rsid w:val="006E490A"/>
    <w:rsid w:val="00721922"/>
    <w:rsid w:val="007A5ED1"/>
    <w:rsid w:val="008E20F8"/>
    <w:rsid w:val="00935719"/>
    <w:rsid w:val="009406AF"/>
    <w:rsid w:val="009A169E"/>
    <w:rsid w:val="009D535E"/>
    <w:rsid w:val="009D77C0"/>
    <w:rsid w:val="00A02FAE"/>
    <w:rsid w:val="00A32528"/>
    <w:rsid w:val="00B61A9D"/>
    <w:rsid w:val="00B77F65"/>
    <w:rsid w:val="00BC1D18"/>
    <w:rsid w:val="00D21DD8"/>
    <w:rsid w:val="00D30CE7"/>
    <w:rsid w:val="00DA1C4F"/>
    <w:rsid w:val="00DF68D9"/>
    <w:rsid w:val="00EA3F4B"/>
    <w:rsid w:val="00F93A39"/>
    <w:rsid w:val="00FD36C7"/>
    <w:rsid w:val="00FD3975"/>
    <w:rsid w:val="00FE0D94"/>
    <w:rsid w:val="0E1125B3"/>
    <w:rsid w:val="1C8E5E1B"/>
    <w:rsid w:val="43236E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82028B0"/>
  <w15:docId w15:val="{276B05AF-8162-4282-95B3-C59EEC25D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lsdException w:name="annotation text" w:semiHidden="1"/>
    <w:lsdException w:name="header" w:semiHidden="1"/>
    <w:lsdException w:name="footer" w:semiHidden="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qFormat="1"/>
    <w:lsdException w:name="envelope return" w:semiHidden="1" w:qFormat="1"/>
    <w:lsdException w:name="footnote reference" w:semiHidden="1" w:qFormat="1"/>
    <w:lsdException w:name="annotation reference" w:semiHidden="1"/>
    <w:lsdException w:name="line number" w:semiHidden="1" w:qFormat="1"/>
    <w:lsdException w:name="page number" w:semiHidden="1" w:qFormat="1"/>
    <w:lsdException w:name="endnote reference" w:semiHidden="1" w:qFormat="1"/>
    <w:lsdException w:name="endnote text" w:semiHidden="1" w:qFormat="1"/>
    <w:lsdException w:name="table of authorities" w:semiHidden="1" w:uiPriority="99" w:unhideWhenUsed="1"/>
    <w:lsdException w:name="macro" w:semiHidden="1" w:uiPriority="99" w:unhideWhenUsed="1"/>
    <w:lsdException w:name="toa heading" w:semiHidden="1" w:uiPriority="99" w:unhideWhenUsed="1"/>
    <w:lsdException w:name="List" w:semiHidden="1"/>
    <w:lsdException w:name="List Bullet" w:semiHidden="1" w:qFormat="1"/>
    <w:lsdException w:name="List Number" w:semiHidden="1"/>
    <w:lsdException w:name="List 2" w:semiHidden="1" w:qFormat="1"/>
    <w:lsdException w:name="List 3" w:semiHidden="1"/>
    <w:lsdException w:name="List 4" w:semiHidden="1" w:qFormat="1"/>
    <w:lsdException w:name="List 5" w:semiHidden="1"/>
    <w:lsdException w:name="List Bullet 2" w:semiHidden="1"/>
    <w:lsdException w:name="List Bullet 3" w:semiHidden="1" w:qFormat="1"/>
    <w:lsdException w:name="List Bullet 4" w:semiHidden="1" w:qFormat="1"/>
    <w:lsdException w:name="List Bullet 5" w:semiHidden="1" w:qFormat="1"/>
    <w:lsdException w:name="List Number 2" w:semiHidden="1"/>
    <w:lsdException w:name="List Number 3" w:semiHidden="1"/>
    <w:lsdException w:name="List Number 4" w:semiHidden="1"/>
    <w:lsdException w:name="List Number 5" w:semiHidden="1" w:qFormat="1"/>
    <w:lsdException w:name="Title" w:qFormat="1"/>
    <w:lsdException w:name="Closing" w:semiHidden="1" w:qFormat="1"/>
    <w:lsdException w:name="Signature" w:semiHidden="1" w:qFormat="1"/>
    <w:lsdException w:name="Default Paragraph Font" w:semiHidden="1" w:uiPriority="1" w:unhideWhenUsed="1" w:qFormat="1"/>
    <w:lsdException w:name="Body Text" w:semiHidden="1" w:qFormat="1"/>
    <w:lsdException w:name="Body Text Indent" w:semiHidden="1" w:qFormat="1"/>
    <w:lsdException w:name="List Continue" w:semiHidden="1" w:qFormat="1"/>
    <w:lsdException w:name="List Continue 2" w:semiHidden="1" w:qFormat="1"/>
    <w:lsdException w:name="List Continue 3" w:semiHidden="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Date" w:semiHidden="1" w:qFormat="1"/>
    <w:lsdException w:name="Body Text First Indent" w:semiHidden="1" w:qFormat="1"/>
    <w:lsdException w:name="Body Text First Indent 2" w:semiHidden="1" w:qFormat="1"/>
    <w:lsdException w:name="Note Heading" w:semiHidden="1" w:qFormat="1"/>
    <w:lsdException w:name="Body Text 2" w:semiHidden="1" w:qFormat="1"/>
    <w:lsdException w:name="Body Text 3" w:semiHidden="1" w:qFormat="1"/>
    <w:lsdException w:name="Body Text Indent 2" w:semiHidden="1" w:qFormat="1"/>
    <w:lsdException w:name="Body Text Indent 3" w:semiHidden="1" w:qFormat="1"/>
    <w:lsdException w:name="Block Text" w:semiHidden="1" w:qFormat="1"/>
    <w:lsdException w:name="Hyperlink" w:semiHidden="1" w:qFormat="1"/>
    <w:lsdException w:name="FollowedHyperlink" w:semiHidden="1" w:qFormat="1"/>
    <w:lsdException w:name="Strong" w:qFormat="1"/>
    <w:lsdException w:name="Emphasis" w:qFormat="1"/>
    <w:lsdException w:name="Document Map" w:semiHidden="1" w:uiPriority="99" w:unhideWhenUsed="1"/>
    <w:lsdException w:name="Plain Text" w:semiHidden="1" w:qFormat="1"/>
    <w:lsdException w:name="E-mail Signature" w:semiHidden="1" w:qFormat="1"/>
    <w:lsdException w:name="HTML Top of Form" w:semiHidden="1" w:uiPriority="99" w:unhideWhenUsed="1"/>
    <w:lsdException w:name="HTML Bottom of Form" w:semiHidden="1" w:uiPriority="99" w:unhideWhenUsed="1"/>
    <w:lsdException w:name="Normal (Web)" w:semiHidden="1"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Typewriter" w:semiHidden="1" w:qFormat="1"/>
    <w:lsdException w:name="HTML Variable" w:semiHidden="1" w:qFormat="1"/>
    <w:lsdException w:name="Normal Table" w:semiHidden="1" w:uiPriority="99" w:unhideWhenUsed="1" w:qFormat="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qFormat="1"/>
    <w:lsdException w:name="Table Classic 2" w:semiHidden="1" w:unhideWhenUsed="1"/>
    <w:lsdException w:name="Table Classic 3" w:semiHidden="1" w:unhideWhenUsed="1" w:qFormat="1"/>
    <w:lsdException w:name="Table Classic 4" w:semiHidden="1" w:unhideWhenUsed="1"/>
    <w:lsdException w:name="Table Colorful 1" w:semiHidden="1" w:unhideWhenUsed="1" w:qFormat="1"/>
    <w:lsdException w:name="Table Colorful 2" w:semiHidden="1" w:unhideWhenUsed="1" w:qFormat="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qFormat="1"/>
    <w:lsdException w:name="Table 3D effects 2" w:semiHidden="1" w:unhideWhenUsed="1"/>
    <w:lsdException w:name="Table 3D effects 3" w:semiHidden="1" w:unhideWhenUsed="1" w:qFormat="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Pr>
      <w:rFonts w:ascii="Sabon" w:hAnsi="Sabon"/>
      <w:sz w:val="22"/>
      <w:lang w:val="en-GB" w:eastAsia="en-US"/>
    </w:rPr>
  </w:style>
  <w:style w:type="paragraph" w:styleId="1">
    <w:name w:val="heading 1"/>
    <w:basedOn w:val="a1"/>
    <w:next w:val="a1"/>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1">
    <w:name w:val="heading 2"/>
    <w:basedOn w:val="a1"/>
    <w:next w:val="a1"/>
    <w:qFormat/>
    <w:pPr>
      <w:keepNext/>
      <w:numPr>
        <w:ilvl w:val="1"/>
        <w:numId w:val="1"/>
      </w:numPr>
      <w:spacing w:before="240" w:after="60"/>
      <w:outlineLvl w:val="1"/>
    </w:pPr>
    <w:rPr>
      <w:rFonts w:ascii="Arial" w:hAnsi="Arial" w:cs="Arial"/>
      <w:b/>
      <w:bCs/>
      <w:i/>
      <w:iCs/>
      <w:sz w:val="28"/>
      <w:szCs w:val="28"/>
    </w:rPr>
  </w:style>
  <w:style w:type="paragraph" w:styleId="31">
    <w:name w:val="heading 3"/>
    <w:basedOn w:val="a1"/>
    <w:next w:val="a1"/>
    <w:qFormat/>
    <w:pPr>
      <w:keepNext/>
      <w:numPr>
        <w:ilvl w:val="2"/>
        <w:numId w:val="1"/>
      </w:numPr>
      <w:spacing w:before="240" w:after="60"/>
      <w:outlineLvl w:val="2"/>
    </w:pPr>
    <w:rPr>
      <w:rFonts w:ascii="Arial" w:hAnsi="Arial" w:cs="Arial"/>
      <w:b/>
      <w:bCs/>
      <w:sz w:val="26"/>
      <w:szCs w:val="26"/>
    </w:rPr>
  </w:style>
  <w:style w:type="paragraph" w:styleId="41">
    <w:name w:val="heading 4"/>
    <w:basedOn w:val="a1"/>
    <w:next w:val="a1"/>
    <w:qFormat/>
    <w:pPr>
      <w:keepNext/>
      <w:numPr>
        <w:ilvl w:val="3"/>
        <w:numId w:val="1"/>
      </w:numPr>
      <w:spacing w:before="240" w:after="60"/>
      <w:outlineLvl w:val="3"/>
    </w:pPr>
    <w:rPr>
      <w:rFonts w:ascii="Times New Roman" w:hAnsi="Times New Roman"/>
      <w:b/>
      <w:bCs/>
      <w:sz w:val="28"/>
      <w:szCs w:val="28"/>
    </w:rPr>
  </w:style>
  <w:style w:type="paragraph" w:styleId="51">
    <w:name w:val="heading 5"/>
    <w:basedOn w:val="a1"/>
    <w:next w:val="a1"/>
    <w:qFormat/>
    <w:pPr>
      <w:numPr>
        <w:ilvl w:val="4"/>
        <w:numId w:val="1"/>
      </w:numPr>
      <w:spacing w:before="240" w:after="60"/>
      <w:outlineLvl w:val="4"/>
    </w:pPr>
    <w:rPr>
      <w:b/>
      <w:bCs/>
      <w:i/>
      <w:iCs/>
      <w:sz w:val="26"/>
      <w:szCs w:val="26"/>
    </w:rPr>
  </w:style>
  <w:style w:type="paragraph" w:styleId="6">
    <w:name w:val="heading 6"/>
    <w:basedOn w:val="a1"/>
    <w:next w:val="a1"/>
    <w:qFormat/>
    <w:pPr>
      <w:numPr>
        <w:ilvl w:val="5"/>
        <w:numId w:val="1"/>
      </w:numPr>
      <w:spacing w:before="240" w:after="60"/>
      <w:outlineLvl w:val="5"/>
    </w:pPr>
    <w:rPr>
      <w:rFonts w:ascii="Times New Roman" w:hAnsi="Times New Roman"/>
      <w:b/>
      <w:bCs/>
      <w:szCs w:val="22"/>
    </w:rPr>
  </w:style>
  <w:style w:type="paragraph" w:styleId="7">
    <w:name w:val="heading 7"/>
    <w:basedOn w:val="a1"/>
    <w:next w:val="a1"/>
    <w:qFormat/>
    <w:pPr>
      <w:numPr>
        <w:ilvl w:val="6"/>
        <w:numId w:val="1"/>
      </w:numPr>
      <w:spacing w:before="240" w:after="60"/>
      <w:outlineLvl w:val="6"/>
    </w:pPr>
    <w:rPr>
      <w:rFonts w:ascii="Times New Roman" w:hAnsi="Times New Roman"/>
      <w:sz w:val="24"/>
      <w:szCs w:val="24"/>
    </w:rPr>
  </w:style>
  <w:style w:type="paragraph" w:styleId="8">
    <w:name w:val="heading 8"/>
    <w:basedOn w:val="a1"/>
    <w:next w:val="a1"/>
    <w:qFormat/>
    <w:pPr>
      <w:numPr>
        <w:ilvl w:val="7"/>
        <w:numId w:val="1"/>
      </w:numPr>
      <w:spacing w:before="240" w:after="60"/>
      <w:outlineLvl w:val="7"/>
    </w:pPr>
    <w:rPr>
      <w:rFonts w:ascii="Times New Roman" w:hAnsi="Times New Roman"/>
      <w:i/>
      <w:iCs/>
      <w:sz w:val="24"/>
      <w:szCs w:val="24"/>
    </w:rPr>
  </w:style>
  <w:style w:type="paragraph" w:styleId="9">
    <w:name w:val="heading 9"/>
    <w:basedOn w:val="a1"/>
    <w:next w:val="a1"/>
    <w:qFormat/>
    <w:pPr>
      <w:numPr>
        <w:ilvl w:val="8"/>
        <w:numId w:val="1"/>
      </w:numPr>
      <w:spacing w:before="240" w:after="60"/>
      <w:outlineLvl w:val="8"/>
    </w:pPr>
    <w:rPr>
      <w:rFonts w:ascii="Arial" w:hAnsi="Arial" w:cs="Arial"/>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32">
    <w:name w:val="List 3"/>
    <w:basedOn w:val="a1"/>
    <w:semiHidden/>
    <w:pPr>
      <w:ind w:left="849" w:hanging="283"/>
    </w:pPr>
  </w:style>
  <w:style w:type="paragraph" w:styleId="2">
    <w:name w:val="List Number 2"/>
    <w:basedOn w:val="a1"/>
    <w:semiHidden/>
    <w:pPr>
      <w:numPr>
        <w:numId w:val="2"/>
      </w:numPr>
    </w:pPr>
  </w:style>
  <w:style w:type="paragraph" w:styleId="a5">
    <w:name w:val="Note Heading"/>
    <w:basedOn w:val="a1"/>
    <w:next w:val="a1"/>
    <w:semiHidden/>
    <w:qFormat/>
  </w:style>
  <w:style w:type="paragraph" w:styleId="40">
    <w:name w:val="List Bullet 4"/>
    <w:basedOn w:val="a1"/>
    <w:semiHidden/>
    <w:qFormat/>
    <w:pPr>
      <w:numPr>
        <w:numId w:val="3"/>
      </w:numPr>
    </w:pPr>
  </w:style>
  <w:style w:type="paragraph" w:styleId="a6">
    <w:name w:val="E-mail Signature"/>
    <w:basedOn w:val="a1"/>
    <w:semiHidden/>
    <w:qFormat/>
  </w:style>
  <w:style w:type="paragraph" w:styleId="a">
    <w:name w:val="List Number"/>
    <w:basedOn w:val="a1"/>
    <w:semiHidden/>
    <w:pPr>
      <w:numPr>
        <w:numId w:val="4"/>
      </w:numPr>
    </w:pPr>
  </w:style>
  <w:style w:type="paragraph" w:styleId="a7">
    <w:name w:val="Normal Indent"/>
    <w:basedOn w:val="a1"/>
    <w:semiHidden/>
    <w:qFormat/>
    <w:pPr>
      <w:ind w:left="720"/>
    </w:pPr>
  </w:style>
  <w:style w:type="paragraph" w:styleId="a0">
    <w:name w:val="List Bullet"/>
    <w:basedOn w:val="a1"/>
    <w:semiHidden/>
    <w:qFormat/>
    <w:pPr>
      <w:numPr>
        <w:numId w:val="5"/>
      </w:numPr>
    </w:pPr>
  </w:style>
  <w:style w:type="paragraph" w:styleId="a8">
    <w:name w:val="envelope address"/>
    <w:basedOn w:val="a1"/>
    <w:semiHidden/>
    <w:qFormat/>
    <w:pPr>
      <w:framePr w:w="7920" w:h="1980" w:hRule="exact" w:hSpace="180" w:wrap="around" w:hAnchor="page" w:xAlign="center" w:yAlign="bottom"/>
      <w:ind w:left="2880"/>
    </w:pPr>
    <w:rPr>
      <w:rFonts w:ascii="Arial" w:hAnsi="Arial" w:cs="Arial"/>
      <w:sz w:val="24"/>
      <w:szCs w:val="24"/>
    </w:rPr>
  </w:style>
  <w:style w:type="paragraph" w:styleId="a9">
    <w:name w:val="annotation text"/>
    <w:basedOn w:val="a1"/>
    <w:semiHidden/>
    <w:rPr>
      <w:sz w:val="20"/>
    </w:rPr>
  </w:style>
  <w:style w:type="paragraph" w:styleId="aa">
    <w:name w:val="Salutation"/>
    <w:basedOn w:val="a1"/>
    <w:next w:val="a1"/>
    <w:semiHidden/>
    <w:qFormat/>
  </w:style>
  <w:style w:type="paragraph" w:styleId="33">
    <w:name w:val="Body Text 3"/>
    <w:basedOn w:val="a1"/>
    <w:semiHidden/>
    <w:qFormat/>
    <w:pPr>
      <w:spacing w:after="120"/>
    </w:pPr>
    <w:rPr>
      <w:sz w:val="16"/>
      <w:szCs w:val="16"/>
    </w:rPr>
  </w:style>
  <w:style w:type="paragraph" w:styleId="ab">
    <w:name w:val="Closing"/>
    <w:basedOn w:val="a1"/>
    <w:semiHidden/>
    <w:qFormat/>
    <w:pPr>
      <w:ind w:left="4252"/>
    </w:pPr>
  </w:style>
  <w:style w:type="paragraph" w:styleId="30">
    <w:name w:val="List Bullet 3"/>
    <w:basedOn w:val="a1"/>
    <w:semiHidden/>
    <w:qFormat/>
    <w:pPr>
      <w:numPr>
        <w:numId w:val="6"/>
      </w:numPr>
    </w:pPr>
  </w:style>
  <w:style w:type="paragraph" w:styleId="ac">
    <w:name w:val="Body Text"/>
    <w:basedOn w:val="a1"/>
    <w:semiHidden/>
    <w:qFormat/>
    <w:pPr>
      <w:spacing w:after="120"/>
    </w:pPr>
  </w:style>
  <w:style w:type="paragraph" w:styleId="ad">
    <w:name w:val="Body Text Indent"/>
    <w:basedOn w:val="a1"/>
    <w:semiHidden/>
    <w:qFormat/>
    <w:pPr>
      <w:spacing w:after="120"/>
      <w:ind w:left="283"/>
    </w:pPr>
  </w:style>
  <w:style w:type="paragraph" w:styleId="3">
    <w:name w:val="List Number 3"/>
    <w:basedOn w:val="a1"/>
    <w:semiHidden/>
    <w:pPr>
      <w:numPr>
        <w:numId w:val="7"/>
      </w:numPr>
    </w:pPr>
  </w:style>
  <w:style w:type="paragraph" w:styleId="22">
    <w:name w:val="List 2"/>
    <w:basedOn w:val="a1"/>
    <w:semiHidden/>
    <w:qFormat/>
    <w:pPr>
      <w:ind w:left="566" w:hanging="283"/>
    </w:pPr>
  </w:style>
  <w:style w:type="paragraph" w:styleId="ae">
    <w:name w:val="List Continue"/>
    <w:basedOn w:val="a1"/>
    <w:semiHidden/>
    <w:qFormat/>
    <w:pPr>
      <w:spacing w:after="120"/>
      <w:ind w:left="283"/>
    </w:pPr>
  </w:style>
  <w:style w:type="paragraph" w:styleId="af">
    <w:name w:val="Block Text"/>
    <w:basedOn w:val="a1"/>
    <w:semiHidden/>
    <w:qFormat/>
    <w:pPr>
      <w:spacing w:after="120"/>
      <w:ind w:left="1440" w:right="1440"/>
    </w:pPr>
  </w:style>
  <w:style w:type="paragraph" w:styleId="20">
    <w:name w:val="List Bullet 2"/>
    <w:basedOn w:val="a1"/>
    <w:semiHidden/>
    <w:pPr>
      <w:numPr>
        <w:numId w:val="8"/>
      </w:numPr>
    </w:pPr>
  </w:style>
  <w:style w:type="paragraph" w:styleId="HTML">
    <w:name w:val="HTML Address"/>
    <w:basedOn w:val="a1"/>
    <w:semiHidden/>
    <w:qFormat/>
    <w:rPr>
      <w:i/>
      <w:iCs/>
    </w:rPr>
  </w:style>
  <w:style w:type="paragraph" w:styleId="af0">
    <w:name w:val="Plain Text"/>
    <w:basedOn w:val="a1"/>
    <w:semiHidden/>
    <w:qFormat/>
    <w:rPr>
      <w:rFonts w:ascii="Courier New" w:hAnsi="Courier New" w:cs="Courier New"/>
      <w:sz w:val="20"/>
    </w:rPr>
  </w:style>
  <w:style w:type="paragraph" w:styleId="50">
    <w:name w:val="List Bullet 5"/>
    <w:basedOn w:val="a1"/>
    <w:semiHidden/>
    <w:qFormat/>
    <w:pPr>
      <w:numPr>
        <w:numId w:val="9"/>
      </w:numPr>
    </w:pPr>
  </w:style>
  <w:style w:type="paragraph" w:styleId="4">
    <w:name w:val="List Number 4"/>
    <w:basedOn w:val="a1"/>
    <w:semiHidden/>
    <w:pPr>
      <w:numPr>
        <w:numId w:val="10"/>
      </w:numPr>
    </w:pPr>
  </w:style>
  <w:style w:type="paragraph" w:styleId="af1">
    <w:name w:val="Date"/>
    <w:basedOn w:val="a1"/>
    <w:next w:val="a1"/>
    <w:semiHidden/>
    <w:qFormat/>
  </w:style>
  <w:style w:type="paragraph" w:styleId="23">
    <w:name w:val="Body Text Indent 2"/>
    <w:basedOn w:val="a1"/>
    <w:semiHidden/>
    <w:qFormat/>
    <w:pPr>
      <w:spacing w:after="120" w:line="480" w:lineRule="auto"/>
      <w:ind w:left="283"/>
    </w:pPr>
  </w:style>
  <w:style w:type="paragraph" w:styleId="af2">
    <w:name w:val="endnote text"/>
    <w:basedOn w:val="a1"/>
    <w:semiHidden/>
    <w:qFormat/>
    <w:rPr>
      <w:sz w:val="20"/>
    </w:rPr>
  </w:style>
  <w:style w:type="paragraph" w:styleId="52">
    <w:name w:val="List Continue 5"/>
    <w:basedOn w:val="a1"/>
    <w:semiHidden/>
    <w:qFormat/>
    <w:pPr>
      <w:spacing w:after="120"/>
      <w:ind w:left="1415"/>
    </w:pPr>
  </w:style>
  <w:style w:type="paragraph" w:styleId="af3">
    <w:name w:val="Balloon Text"/>
    <w:basedOn w:val="a1"/>
    <w:semiHidden/>
    <w:rPr>
      <w:rFonts w:ascii="Tahoma" w:hAnsi="Tahoma" w:cs="Tahoma"/>
      <w:sz w:val="16"/>
      <w:szCs w:val="16"/>
    </w:rPr>
  </w:style>
  <w:style w:type="paragraph" w:styleId="af4">
    <w:name w:val="footer"/>
    <w:basedOn w:val="a1"/>
    <w:semiHidden/>
    <w:qFormat/>
    <w:pPr>
      <w:tabs>
        <w:tab w:val="center" w:pos="4320"/>
        <w:tab w:val="right" w:pos="8640"/>
      </w:tabs>
    </w:pPr>
  </w:style>
  <w:style w:type="paragraph" w:styleId="af5">
    <w:name w:val="envelope return"/>
    <w:basedOn w:val="a1"/>
    <w:semiHidden/>
    <w:qFormat/>
    <w:rPr>
      <w:rFonts w:ascii="Arial" w:hAnsi="Arial" w:cs="Arial"/>
      <w:sz w:val="20"/>
    </w:rPr>
  </w:style>
  <w:style w:type="paragraph" w:styleId="af6">
    <w:name w:val="header"/>
    <w:basedOn w:val="a1"/>
    <w:semiHidden/>
    <w:pPr>
      <w:tabs>
        <w:tab w:val="center" w:pos="4320"/>
        <w:tab w:val="right" w:pos="8640"/>
      </w:tabs>
    </w:pPr>
  </w:style>
  <w:style w:type="paragraph" w:styleId="af7">
    <w:name w:val="Signature"/>
    <w:basedOn w:val="a1"/>
    <w:semiHidden/>
    <w:qFormat/>
    <w:pPr>
      <w:ind w:left="4252"/>
    </w:pPr>
  </w:style>
  <w:style w:type="paragraph" w:styleId="42">
    <w:name w:val="List Continue 4"/>
    <w:basedOn w:val="a1"/>
    <w:semiHidden/>
    <w:qFormat/>
    <w:pPr>
      <w:spacing w:after="120"/>
      <w:ind w:left="1132"/>
    </w:pPr>
  </w:style>
  <w:style w:type="paragraph" w:styleId="af8">
    <w:name w:val="Subtitle"/>
    <w:basedOn w:val="a1"/>
    <w:qFormat/>
    <w:pPr>
      <w:spacing w:after="60"/>
      <w:jc w:val="center"/>
      <w:outlineLvl w:val="1"/>
    </w:pPr>
    <w:rPr>
      <w:rFonts w:ascii="Arial" w:hAnsi="Arial" w:cs="Arial"/>
      <w:sz w:val="24"/>
      <w:szCs w:val="24"/>
    </w:rPr>
  </w:style>
  <w:style w:type="paragraph" w:styleId="5">
    <w:name w:val="List Number 5"/>
    <w:basedOn w:val="a1"/>
    <w:semiHidden/>
    <w:qFormat/>
    <w:pPr>
      <w:numPr>
        <w:numId w:val="11"/>
      </w:numPr>
    </w:pPr>
  </w:style>
  <w:style w:type="paragraph" w:styleId="af9">
    <w:name w:val="List"/>
    <w:basedOn w:val="a1"/>
    <w:semiHidden/>
    <w:pPr>
      <w:ind w:left="283" w:hanging="283"/>
    </w:pPr>
  </w:style>
  <w:style w:type="paragraph" w:styleId="afa">
    <w:name w:val="footnote text"/>
    <w:basedOn w:val="a1"/>
    <w:semiHidden/>
    <w:rPr>
      <w:rFonts w:ascii="Times" w:hAnsi="Times"/>
      <w:sz w:val="20"/>
    </w:rPr>
  </w:style>
  <w:style w:type="paragraph" w:styleId="53">
    <w:name w:val="List 5"/>
    <w:basedOn w:val="a1"/>
    <w:semiHidden/>
    <w:pPr>
      <w:ind w:left="1415" w:hanging="283"/>
    </w:pPr>
  </w:style>
  <w:style w:type="paragraph" w:styleId="34">
    <w:name w:val="Body Text Indent 3"/>
    <w:basedOn w:val="a1"/>
    <w:semiHidden/>
    <w:qFormat/>
    <w:pPr>
      <w:spacing w:after="120"/>
      <w:ind w:left="283"/>
    </w:pPr>
    <w:rPr>
      <w:sz w:val="16"/>
      <w:szCs w:val="16"/>
    </w:rPr>
  </w:style>
  <w:style w:type="paragraph" w:styleId="24">
    <w:name w:val="Body Text 2"/>
    <w:basedOn w:val="a1"/>
    <w:semiHidden/>
    <w:qFormat/>
    <w:pPr>
      <w:spacing w:after="120" w:line="480" w:lineRule="auto"/>
    </w:pPr>
  </w:style>
  <w:style w:type="paragraph" w:styleId="43">
    <w:name w:val="List 4"/>
    <w:basedOn w:val="a1"/>
    <w:semiHidden/>
    <w:qFormat/>
    <w:pPr>
      <w:ind w:left="1132" w:hanging="283"/>
    </w:pPr>
  </w:style>
  <w:style w:type="paragraph" w:styleId="25">
    <w:name w:val="List Continue 2"/>
    <w:basedOn w:val="a1"/>
    <w:semiHidden/>
    <w:qFormat/>
    <w:pPr>
      <w:spacing w:after="120"/>
      <w:ind w:left="566"/>
    </w:pPr>
  </w:style>
  <w:style w:type="paragraph" w:styleId="afb">
    <w:name w:val="Message Header"/>
    <w:basedOn w:val="a1"/>
    <w:semiHidden/>
    <w:qFormat/>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HTML0">
    <w:name w:val="HTML Preformatted"/>
    <w:basedOn w:val="a1"/>
    <w:semiHidden/>
    <w:qFormat/>
    <w:rPr>
      <w:rFonts w:ascii="Courier New" w:hAnsi="Courier New" w:cs="Courier New"/>
      <w:sz w:val="20"/>
    </w:rPr>
  </w:style>
  <w:style w:type="paragraph" w:styleId="afc">
    <w:name w:val="Normal (Web)"/>
    <w:basedOn w:val="a1"/>
    <w:semiHidden/>
    <w:qFormat/>
    <w:pPr>
      <w:spacing w:before="100" w:beforeAutospacing="1" w:after="100" w:afterAutospacing="1"/>
    </w:pPr>
    <w:rPr>
      <w:rFonts w:ascii="Arial" w:hAnsi="Arial" w:cs="Arial"/>
      <w:color w:val="000000"/>
      <w:sz w:val="24"/>
      <w:szCs w:val="24"/>
      <w:lang w:val="en-US"/>
    </w:rPr>
  </w:style>
  <w:style w:type="paragraph" w:styleId="35">
    <w:name w:val="List Continue 3"/>
    <w:basedOn w:val="a1"/>
    <w:semiHidden/>
    <w:pPr>
      <w:spacing w:after="120"/>
      <w:ind w:left="849"/>
    </w:pPr>
  </w:style>
  <w:style w:type="paragraph" w:styleId="afd">
    <w:name w:val="Title"/>
    <w:basedOn w:val="a1"/>
    <w:qFormat/>
    <w:pPr>
      <w:spacing w:before="1588" w:after="567"/>
    </w:pPr>
    <w:rPr>
      <w:rFonts w:ascii="Times" w:hAnsi="Times"/>
      <w:b/>
      <w:sz w:val="34"/>
      <w:szCs w:val="34"/>
    </w:rPr>
  </w:style>
  <w:style w:type="paragraph" w:styleId="afe">
    <w:name w:val="annotation subject"/>
    <w:basedOn w:val="a9"/>
    <w:next w:val="a9"/>
    <w:semiHidden/>
    <w:rPr>
      <w:b/>
      <w:bCs/>
    </w:rPr>
  </w:style>
  <w:style w:type="paragraph" w:styleId="aff">
    <w:name w:val="Body Text First Indent"/>
    <w:basedOn w:val="ac"/>
    <w:semiHidden/>
    <w:qFormat/>
    <w:pPr>
      <w:ind w:firstLine="210"/>
    </w:pPr>
  </w:style>
  <w:style w:type="paragraph" w:styleId="26">
    <w:name w:val="Body Text First Indent 2"/>
    <w:basedOn w:val="ad"/>
    <w:semiHidden/>
    <w:qFormat/>
    <w:pPr>
      <w:ind w:firstLine="210"/>
    </w:pPr>
  </w:style>
  <w:style w:type="table" w:styleId="aff0">
    <w:name w:val="Table Grid"/>
    <w:basedOn w:val="a3"/>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Table Theme"/>
    <w:basedOn w:val="a3"/>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Colorful 1"/>
    <w:basedOn w:val="a3"/>
    <w:semiHidden/>
    <w:qFormat/>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27">
    <w:name w:val="Table Colorful 2"/>
    <w:basedOn w:val="a3"/>
    <w:semiHidden/>
    <w:qFormat/>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36">
    <w:name w:val="Table Colorful 3"/>
    <w:basedOn w:val="a3"/>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aff2">
    <w:name w:val="Table Elegant"/>
    <w:basedOn w:val="a3"/>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11">
    <w:name w:val="Table Classic 1"/>
    <w:basedOn w:val="a3"/>
    <w:semiHidden/>
    <w:qFormat/>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28">
    <w:name w:val="Table Classic 2"/>
    <w:basedOn w:val="a3"/>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37">
    <w:name w:val="Table Classic 3"/>
    <w:basedOn w:val="a3"/>
    <w:semiHidden/>
    <w:qFormat/>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44">
    <w:name w:val="Table Classic 4"/>
    <w:basedOn w:val="a3"/>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12">
    <w:name w:val="Table Simple 1"/>
    <w:basedOn w:val="a3"/>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29">
    <w:name w:val="Table Simple 2"/>
    <w:basedOn w:val="a3"/>
    <w:semiHidden/>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38">
    <w:name w:val="Table Simple 3"/>
    <w:basedOn w:val="a3"/>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3">
    <w:name w:val="Table Subtle 1"/>
    <w:basedOn w:val="a3"/>
    <w:semiHidden/>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a">
    <w:name w:val="Table Subtle 2"/>
    <w:basedOn w:val="a3"/>
    <w:semiHidden/>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4">
    <w:name w:val="Table 3D effects 1"/>
    <w:basedOn w:val="a3"/>
    <w:semiHidden/>
    <w:qFormat/>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2b">
    <w:name w:val="Table 3D effects 2"/>
    <w:basedOn w:val="a3"/>
    <w:semiHidden/>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39">
    <w:name w:val="Table 3D effects 3"/>
    <w:basedOn w:val="a3"/>
    <w:semiHidden/>
    <w:qFormat/>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15">
    <w:name w:val="Table List 1"/>
    <w:basedOn w:val="a3"/>
    <w:semiHidden/>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2c">
    <w:name w:val="Table List 2"/>
    <w:basedOn w:val="a3"/>
    <w:semiHidden/>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3a">
    <w:name w:val="Table List 3"/>
    <w:basedOn w:val="a3"/>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45">
    <w:name w:val="Table List 4"/>
    <w:basedOn w:val="a3"/>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54">
    <w:name w:val="Table List 5"/>
    <w:basedOn w:val="a3"/>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60">
    <w:name w:val="Table List 6"/>
    <w:basedOn w:val="a3"/>
    <w:semiHidden/>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70">
    <w:name w:val="Table List 7"/>
    <w:basedOn w:val="a3"/>
    <w:semiHidden/>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80">
    <w:name w:val="Table List 8"/>
    <w:basedOn w:val="a3"/>
    <w:semiHidden/>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aff3">
    <w:name w:val="Table Contemporary"/>
    <w:basedOn w:val="a3"/>
    <w:semiHidden/>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6">
    <w:name w:val="Table Columns 1"/>
    <w:basedOn w:val="a3"/>
    <w:semiHidden/>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2d">
    <w:name w:val="Table Columns 2"/>
    <w:basedOn w:val="a3"/>
    <w:semiHidden/>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3b">
    <w:name w:val="Table Columns 3"/>
    <w:basedOn w:val="a3"/>
    <w:semiHidden/>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46">
    <w:name w:val="Table Columns 4"/>
    <w:basedOn w:val="a3"/>
    <w:semiHidden/>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semiHidden/>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7">
    <w:name w:val="Table Grid 1"/>
    <w:basedOn w:val="a3"/>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2e">
    <w:name w:val="Table Grid 2"/>
    <w:basedOn w:val="a3"/>
    <w:semiHidden/>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3c">
    <w:name w:val="Table Grid 3"/>
    <w:basedOn w:val="a3"/>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47">
    <w:name w:val="Table Grid 4"/>
    <w:basedOn w:val="a3"/>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56">
    <w:name w:val="Table Grid 5"/>
    <w:basedOn w:val="a3"/>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61">
    <w:name w:val="Table Grid 6"/>
    <w:basedOn w:val="a3"/>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71">
    <w:name w:val="Table Grid 7"/>
    <w:basedOn w:val="a3"/>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81">
    <w:name w:val="Table Grid 8"/>
    <w:basedOn w:val="a3"/>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8">
    <w:name w:val="Table Web 1"/>
    <w:basedOn w:val="a3"/>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2f">
    <w:name w:val="Table Web 2"/>
    <w:basedOn w:val="a3"/>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3d">
    <w:name w:val="Table Web 3"/>
    <w:basedOn w:val="a3"/>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aff4">
    <w:name w:val="Table Professional"/>
    <w:basedOn w:val="a3"/>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character" w:styleId="aff5">
    <w:name w:val="Strong"/>
    <w:qFormat/>
    <w:rPr>
      <w:b/>
      <w:bCs/>
    </w:rPr>
  </w:style>
  <w:style w:type="character" w:styleId="aff6">
    <w:name w:val="endnote reference"/>
    <w:semiHidden/>
    <w:qFormat/>
    <w:rPr>
      <w:vertAlign w:val="superscript"/>
    </w:rPr>
  </w:style>
  <w:style w:type="character" w:styleId="aff7">
    <w:name w:val="page number"/>
    <w:basedOn w:val="a2"/>
    <w:semiHidden/>
    <w:qFormat/>
  </w:style>
  <w:style w:type="character" w:styleId="aff8">
    <w:name w:val="FollowedHyperlink"/>
    <w:semiHidden/>
    <w:qFormat/>
    <w:rPr>
      <w:color w:val="800080"/>
      <w:u w:val="single"/>
    </w:rPr>
  </w:style>
  <w:style w:type="character" w:styleId="aff9">
    <w:name w:val="Emphasis"/>
    <w:qFormat/>
    <w:rPr>
      <w:i/>
      <w:iCs/>
    </w:rPr>
  </w:style>
  <w:style w:type="character" w:styleId="affa">
    <w:name w:val="line number"/>
    <w:basedOn w:val="a2"/>
    <w:semiHidden/>
    <w:qFormat/>
  </w:style>
  <w:style w:type="character" w:styleId="HTML1">
    <w:name w:val="HTML Definition"/>
    <w:semiHidden/>
    <w:qFormat/>
    <w:rPr>
      <w:i/>
      <w:iCs/>
    </w:rPr>
  </w:style>
  <w:style w:type="character" w:styleId="HTML2">
    <w:name w:val="HTML Typewriter"/>
    <w:semiHidden/>
    <w:qFormat/>
    <w:rPr>
      <w:rFonts w:ascii="Courier New" w:hAnsi="Courier New" w:cs="Courier New"/>
      <w:sz w:val="20"/>
      <w:szCs w:val="20"/>
    </w:rPr>
  </w:style>
  <w:style w:type="character" w:styleId="HTML3">
    <w:name w:val="HTML Acronym"/>
    <w:basedOn w:val="a2"/>
    <w:semiHidden/>
    <w:qFormat/>
  </w:style>
  <w:style w:type="character" w:styleId="HTML4">
    <w:name w:val="HTML Variable"/>
    <w:semiHidden/>
    <w:qFormat/>
    <w:rPr>
      <w:i/>
      <w:iCs/>
    </w:rPr>
  </w:style>
  <w:style w:type="character" w:styleId="affb">
    <w:name w:val="Hyperlink"/>
    <w:semiHidden/>
    <w:qFormat/>
    <w:rPr>
      <w:color w:val="0000FF"/>
      <w:u w:val="single"/>
    </w:rPr>
  </w:style>
  <w:style w:type="character" w:styleId="HTML5">
    <w:name w:val="HTML Code"/>
    <w:semiHidden/>
    <w:qFormat/>
    <w:rPr>
      <w:rFonts w:ascii="Courier New" w:hAnsi="Courier New" w:cs="Courier New"/>
      <w:sz w:val="20"/>
      <w:szCs w:val="20"/>
    </w:rPr>
  </w:style>
  <w:style w:type="character" w:styleId="affc">
    <w:name w:val="annotation reference"/>
    <w:semiHidden/>
    <w:rPr>
      <w:sz w:val="16"/>
      <w:szCs w:val="16"/>
    </w:rPr>
  </w:style>
  <w:style w:type="character" w:styleId="HTML6">
    <w:name w:val="HTML Cite"/>
    <w:semiHidden/>
    <w:qFormat/>
    <w:rPr>
      <w:i/>
      <w:iCs/>
    </w:rPr>
  </w:style>
  <w:style w:type="character" w:styleId="affd">
    <w:name w:val="footnote reference"/>
    <w:semiHidden/>
    <w:qFormat/>
    <w:rPr>
      <w:rFonts w:ascii="Times New Roman" w:hAnsi="Times New Roman"/>
      <w:sz w:val="22"/>
      <w:szCs w:val="22"/>
      <w:vertAlign w:val="superscript"/>
    </w:rPr>
  </w:style>
  <w:style w:type="character" w:styleId="HTML7">
    <w:name w:val="HTML Keyboard"/>
    <w:semiHidden/>
    <w:qFormat/>
    <w:rPr>
      <w:rFonts w:ascii="Courier New" w:hAnsi="Courier New" w:cs="Courier New"/>
      <w:sz w:val="20"/>
      <w:szCs w:val="20"/>
    </w:rPr>
  </w:style>
  <w:style w:type="character" w:styleId="HTML8">
    <w:name w:val="HTML Sample"/>
    <w:semiHidden/>
    <w:qFormat/>
    <w:rPr>
      <w:rFonts w:ascii="Courier New" w:hAnsi="Courier New" w:cs="Courier New"/>
    </w:rPr>
  </w:style>
  <w:style w:type="paragraph" w:customStyle="1" w:styleId="wfxRecipient">
    <w:name w:val="wfxRecipient"/>
    <w:basedOn w:val="a1"/>
    <w:semiHidden/>
    <w:qFormat/>
  </w:style>
  <w:style w:type="paragraph" w:customStyle="1" w:styleId="wfxFaxNum">
    <w:name w:val="wfxFaxNum"/>
    <w:basedOn w:val="a1"/>
    <w:semiHidden/>
    <w:qFormat/>
  </w:style>
  <w:style w:type="paragraph" w:customStyle="1" w:styleId="wfxDate">
    <w:name w:val="wfxDate"/>
    <w:basedOn w:val="a1"/>
    <w:semiHidden/>
  </w:style>
  <w:style w:type="paragraph" w:customStyle="1" w:styleId="wfxTime">
    <w:name w:val="wfxTime"/>
    <w:basedOn w:val="a1"/>
    <w:semiHidden/>
  </w:style>
  <w:style w:type="paragraph" w:customStyle="1" w:styleId="BodyIndent">
    <w:name w:val="BodyIndent"/>
    <w:basedOn w:val="a1"/>
    <w:link w:val="BodyIndentChar"/>
    <w:qFormat/>
    <w:pPr>
      <w:tabs>
        <w:tab w:val="left" w:pos="567"/>
      </w:tabs>
      <w:jc w:val="center"/>
    </w:pPr>
    <w:rPr>
      <w:rFonts w:ascii="Times" w:hAnsi="Times"/>
      <w:color w:val="000000"/>
      <w:szCs w:val="22"/>
    </w:rPr>
  </w:style>
  <w:style w:type="paragraph" w:customStyle="1" w:styleId="Bulleted">
    <w:name w:val="Bulleted"/>
    <w:qFormat/>
    <w:pPr>
      <w:numPr>
        <w:numId w:val="12"/>
      </w:numPr>
      <w:jc w:val="both"/>
    </w:pPr>
    <w:rPr>
      <w:rFonts w:ascii="Times" w:hAnsi="Times"/>
      <w:color w:val="000000"/>
      <w:sz w:val="22"/>
      <w:szCs w:val="22"/>
      <w:lang w:val="en-GB" w:eastAsia="en-US"/>
    </w:rPr>
  </w:style>
  <w:style w:type="character" w:customStyle="1" w:styleId="BodyIndentChar">
    <w:name w:val="BodyIndent Char"/>
    <w:link w:val="BodyIndent"/>
    <w:qFormat/>
    <w:rPr>
      <w:rFonts w:ascii="Times" w:hAnsi="Times"/>
      <w:color w:val="000000"/>
      <w:sz w:val="22"/>
      <w:szCs w:val="22"/>
      <w:lang w:eastAsia="en-US"/>
    </w:rPr>
  </w:style>
  <w:style w:type="paragraph" w:customStyle="1" w:styleId="BodyChar">
    <w:name w:val="Body Char"/>
    <w:link w:val="BodyCharChar"/>
    <w:qFormat/>
    <w:pPr>
      <w:tabs>
        <w:tab w:val="left" w:pos="567"/>
      </w:tabs>
      <w:jc w:val="both"/>
    </w:pPr>
    <w:rPr>
      <w:rFonts w:ascii="Times" w:hAnsi="Times"/>
      <w:color w:val="000000"/>
      <w:sz w:val="22"/>
      <w:szCs w:val="22"/>
      <w:lang w:val="en-GB" w:eastAsia="en-US"/>
    </w:rPr>
  </w:style>
  <w:style w:type="paragraph" w:customStyle="1" w:styleId="StyleBodyCharNotBoldItalic">
    <w:name w:val="Style Body Char + Not Bold Italic"/>
    <w:link w:val="StyleBodyCharNotBoldItalicChar"/>
    <w:semiHidden/>
    <w:qFormat/>
    <w:rPr>
      <w:i/>
      <w:iCs/>
      <w:color w:val="000000"/>
      <w:sz w:val="22"/>
      <w:szCs w:val="22"/>
      <w:lang w:val="en-GB" w:eastAsia="en-US"/>
    </w:rPr>
  </w:style>
  <w:style w:type="character" w:customStyle="1" w:styleId="StyleBodyCharNotBoldItalicChar">
    <w:name w:val="Style Body Char + Not Bold Italic Char"/>
    <w:link w:val="StyleBodyCharNotBoldItalic"/>
    <w:qFormat/>
    <w:rPr>
      <w:i/>
      <w:iCs/>
      <w:color w:val="000000"/>
      <w:sz w:val="22"/>
      <w:szCs w:val="22"/>
      <w:lang w:val="en-GB" w:eastAsia="en-US" w:bidi="ar-SA"/>
    </w:rPr>
  </w:style>
  <w:style w:type="character" w:customStyle="1" w:styleId="MTEquationSection">
    <w:name w:val="MTEquationSection"/>
    <w:semiHidden/>
    <w:qFormat/>
    <w:rPr>
      <w:vanish/>
      <w:color w:val="FF0000"/>
      <w:lang w:val="en-US"/>
    </w:rPr>
  </w:style>
  <w:style w:type="paragraph" w:customStyle="1" w:styleId="MTDisplayEquation">
    <w:name w:val="MTDisplayEquation"/>
    <w:basedOn w:val="a1"/>
    <w:semiHidden/>
    <w:qFormat/>
    <w:pPr>
      <w:tabs>
        <w:tab w:val="center" w:pos="4560"/>
        <w:tab w:val="right" w:pos="9120"/>
      </w:tabs>
    </w:pPr>
    <w:rPr>
      <w:lang w:val="en-US"/>
    </w:rPr>
  </w:style>
  <w:style w:type="character" w:customStyle="1" w:styleId="times">
    <w:name w:val="times"/>
    <w:basedOn w:val="a2"/>
    <w:semiHidden/>
    <w:qFormat/>
  </w:style>
  <w:style w:type="paragraph" w:customStyle="1" w:styleId="subsection">
    <w:name w:val="subsection"/>
    <w:qFormat/>
    <w:pPr>
      <w:numPr>
        <w:ilvl w:val="1"/>
        <w:numId w:val="13"/>
      </w:numPr>
      <w:tabs>
        <w:tab w:val="left" w:pos="567"/>
      </w:tabs>
      <w:spacing w:before="240"/>
    </w:pPr>
    <w:rPr>
      <w:rFonts w:ascii="Times" w:hAnsi="Times"/>
      <w:i/>
      <w:iCs/>
      <w:color w:val="000000"/>
      <w:sz w:val="22"/>
      <w:szCs w:val="22"/>
      <w:lang w:eastAsia="en-US"/>
    </w:rPr>
  </w:style>
  <w:style w:type="paragraph" w:customStyle="1" w:styleId="section">
    <w:name w:val="section"/>
    <w:link w:val="sectionChar"/>
    <w:qFormat/>
    <w:pPr>
      <w:numPr>
        <w:numId w:val="13"/>
      </w:numPr>
      <w:tabs>
        <w:tab w:val="left" w:pos="567"/>
      </w:tabs>
      <w:spacing w:before="240"/>
    </w:pPr>
    <w:rPr>
      <w:rFonts w:ascii="Times" w:hAnsi="Times"/>
      <w:b/>
      <w:color w:val="000000"/>
      <w:sz w:val="22"/>
      <w:szCs w:val="22"/>
      <w:lang w:val="en-GB" w:eastAsia="en-US"/>
    </w:rPr>
  </w:style>
  <w:style w:type="paragraph" w:customStyle="1" w:styleId="subsubsection">
    <w:name w:val="subsubsection"/>
    <w:link w:val="subsubsectionChar"/>
    <w:pPr>
      <w:numPr>
        <w:ilvl w:val="2"/>
        <w:numId w:val="13"/>
      </w:numPr>
      <w:tabs>
        <w:tab w:val="left" w:pos="567"/>
      </w:tabs>
      <w:spacing w:before="240"/>
      <w:ind w:left="0" w:firstLine="0"/>
      <w:jc w:val="both"/>
    </w:pPr>
    <w:rPr>
      <w:rFonts w:ascii="Times" w:hAnsi="Times"/>
      <w:i/>
      <w:iCs/>
      <w:color w:val="000000"/>
      <w:sz w:val="22"/>
      <w:szCs w:val="22"/>
      <w:lang w:eastAsia="en-US"/>
    </w:rPr>
  </w:style>
  <w:style w:type="paragraph" w:customStyle="1" w:styleId="EQN">
    <w:name w:val="EQN"/>
    <w:basedOn w:val="BodyIndent"/>
    <w:pPr>
      <w:tabs>
        <w:tab w:val="clear" w:pos="567"/>
        <w:tab w:val="center" w:pos="4820"/>
        <w:tab w:val="right" w:pos="9072"/>
      </w:tabs>
      <w:spacing w:before="120" w:after="120"/>
    </w:pPr>
    <w:rPr>
      <w:lang w:val="en-US"/>
    </w:rPr>
  </w:style>
  <w:style w:type="paragraph" w:customStyle="1" w:styleId="Centred">
    <w:name w:val="Centred"/>
    <w:pPr>
      <w:jc w:val="center"/>
    </w:pPr>
    <w:rPr>
      <w:rFonts w:ascii="Times" w:hAnsi="Times"/>
      <w:sz w:val="22"/>
      <w:lang w:val="en-GB" w:eastAsia="en-US"/>
    </w:rPr>
  </w:style>
  <w:style w:type="paragraph" w:customStyle="1" w:styleId="BulletedIndent">
    <w:name w:val="Bulleted.Indent"/>
    <w:pPr>
      <w:ind w:left="28"/>
      <w:jc w:val="both"/>
    </w:pPr>
    <w:rPr>
      <w:rFonts w:ascii="Times" w:hAnsi="Times"/>
      <w:sz w:val="22"/>
      <w:lang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d"/>
    <w:rPr>
      <w:bCs/>
      <w:szCs w:val="20"/>
    </w:rPr>
  </w:style>
  <w:style w:type="paragraph" w:customStyle="1" w:styleId="Abstract">
    <w:name w:val="Abstract"/>
    <w:pPr>
      <w:spacing w:after="454"/>
      <w:ind w:left="1418"/>
      <w:jc w:val="both"/>
    </w:pPr>
    <w:rPr>
      <w:rFonts w:ascii="Times" w:hAnsi="Times"/>
      <w:color w:val="000000"/>
      <w:lang w:val="en-GB" w:eastAsia="en-US"/>
    </w:rPr>
  </w:style>
  <w:style w:type="paragraph" w:customStyle="1" w:styleId="FigureCaption">
    <w:name w:val="FigureCaption"/>
    <w:pPr>
      <w:spacing w:before="170"/>
      <w:ind w:left="28"/>
      <w:jc w:val="center"/>
    </w:pPr>
    <w:rPr>
      <w:rFonts w:ascii="Times" w:hAnsi="Times"/>
      <w:color w:val="000000"/>
      <w:sz w:val="22"/>
      <w:szCs w:val="22"/>
      <w:lang w:val="en-GB"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pPr>
      <w:ind w:left="851"/>
    </w:pPr>
  </w:style>
  <w:style w:type="paragraph" w:customStyle="1" w:styleId="Authors">
    <w:name w:val="Authors"/>
    <w:pPr>
      <w:spacing w:after="113"/>
      <w:ind w:left="1418"/>
    </w:pPr>
    <w:rPr>
      <w:rFonts w:ascii="Times" w:hAnsi="Times"/>
      <w:b/>
      <w:sz w:val="22"/>
      <w:szCs w:val="22"/>
      <w:lang w:val="en-GB" w:eastAsia="en-US"/>
    </w:rPr>
  </w:style>
  <w:style w:type="paragraph" w:customStyle="1" w:styleId="Addresses">
    <w:name w:val="Addresses"/>
    <w:pPr>
      <w:spacing w:after="454"/>
      <w:ind w:left="1418"/>
    </w:pPr>
    <w:rPr>
      <w:sz w:val="22"/>
      <w:szCs w:val="22"/>
      <w:lang w:val="en-GB" w:eastAsia="en-US"/>
    </w:rPr>
  </w:style>
  <w:style w:type="paragraph" w:customStyle="1" w:styleId="25mmIndent">
    <w:name w:val="25mmIndent"/>
    <w:pPr>
      <w:ind w:left="1418"/>
    </w:pPr>
    <w:rPr>
      <w:rFonts w:ascii="Times" w:hAnsi="Times"/>
      <w:sz w:val="22"/>
      <w:szCs w:val="22"/>
      <w:lang w:eastAsia="en-US"/>
    </w:rPr>
  </w:style>
  <w:style w:type="paragraph" w:customStyle="1" w:styleId="Numbered">
    <w:name w:val="Numbered"/>
    <w:pPr>
      <w:numPr>
        <w:numId w:val="14"/>
      </w:numPr>
      <w:tabs>
        <w:tab w:val="left" w:pos="567"/>
      </w:tabs>
      <w:ind w:left="567" w:hanging="567"/>
      <w:jc w:val="both"/>
    </w:pPr>
    <w:rPr>
      <w:rFonts w:ascii="Times" w:hAnsi="Times"/>
      <w:color w:val="000000"/>
      <w:sz w:val="22"/>
      <w:szCs w:val="22"/>
      <w:lang w:val="en-GB" w:eastAsia="en-US"/>
    </w:rPr>
  </w:style>
  <w:style w:type="paragraph" w:customStyle="1" w:styleId="TableCaption">
    <w:name w:val="Table.Caption"/>
    <w:pPr>
      <w:spacing w:after="120"/>
      <w:jc w:val="both"/>
    </w:pPr>
    <w:rPr>
      <w:rFonts w:ascii="Times" w:hAnsi="Times"/>
      <w:color w:val="000000"/>
      <w:sz w:val="22"/>
      <w:szCs w:val="22"/>
      <w:lang w:val="en-GB" w:eastAsia="en-US"/>
    </w:rPr>
  </w:style>
  <w:style w:type="paragraph" w:customStyle="1" w:styleId="TableCaptionCentred">
    <w:name w:val="Table.Caption.Centred"/>
    <w:basedOn w:val="TableCaption"/>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rPr>
      <w:i w:val="0"/>
      <w:szCs w:val="20"/>
    </w:rPr>
  </w:style>
  <w:style w:type="paragraph" w:customStyle="1" w:styleId="StylesubsubsectionNotItalic">
    <w:name w:val="Style subsubsection + Not Italic"/>
    <w:basedOn w:val="subsubsection"/>
    <w:rPr>
      <w:i w:val="0"/>
      <w:iCs w:val="0"/>
    </w:rPr>
  </w:style>
  <w:style w:type="paragraph" w:customStyle="1" w:styleId="StylesubsubsectionNotItalic1Char">
    <w:name w:val="Style subsubsection + Not Italic1 Char"/>
    <w:basedOn w:val="subsubsection"/>
    <w:link w:val="StylesubsubsectionNotItalic1CharChar"/>
    <w:qFormat/>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pPr>
      <w:numPr>
        <w:numId w:val="15"/>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val="en-GB" w:eastAsia="en-US"/>
    </w:rPr>
  </w:style>
  <w:style w:type="paragraph" w:customStyle="1" w:styleId="Style25mmIndentBefore6ptAfter6pt">
    <w:name w:val="Style 25mmIndent + Before:  6 pt After:  6 pt"/>
    <w:basedOn w:val="25mmIndent"/>
    <w:pPr>
      <w:spacing w:before="120" w:after="120"/>
    </w:pPr>
    <w:rPr>
      <w:szCs w:val="20"/>
    </w:rPr>
  </w:style>
  <w:style w:type="paragraph" w:customStyle="1" w:styleId="19">
    <w:name w:val="修订1"/>
    <w:hidden/>
    <w:uiPriority w:val="99"/>
    <w:semiHidden/>
    <w:rPr>
      <w:rFonts w:ascii="Sabon" w:hAnsi="Sabon"/>
      <w:sz w:val="22"/>
      <w:lang w:val="en-GB" w:eastAsia="en-US"/>
    </w:rPr>
  </w:style>
  <w:style w:type="paragraph" w:customStyle="1" w:styleId="E-mail">
    <w:name w:val="E-mail"/>
    <w:next w:val="Abstract"/>
    <w:pPr>
      <w:spacing w:after="240"/>
      <w:ind w:left="1418"/>
    </w:pPr>
    <w:rPr>
      <w:rFonts w:ascii="Times" w:hAnsi="Times"/>
      <w:sz w:val="22"/>
      <w:szCs w:val="22"/>
      <w:lang w:eastAsia="en-US"/>
    </w:rPr>
  </w:style>
  <w:style w:type="paragraph" w:customStyle="1" w:styleId="Sectionnonumber">
    <w:name w:val="Section (no number)"/>
    <w:next w:val="a1"/>
    <w:pPr>
      <w:spacing w:before="240"/>
    </w:pPr>
    <w:rPr>
      <w:rFonts w:ascii="Times" w:hAnsi="Times"/>
      <w:b/>
      <w:iCs/>
      <w:color w:val="000000"/>
      <w:sz w:val="22"/>
      <w:szCs w:val="22"/>
      <w:lang w:eastAsia="en-US"/>
    </w:rPr>
  </w:style>
  <w:style w:type="paragraph" w:customStyle="1" w:styleId="Referencenonumber">
    <w:name w:val="Reference (no number)"/>
    <w:basedOn w:val="Reference"/>
    <w:pPr>
      <w:widowControl w:val="0"/>
      <w:tabs>
        <w:tab w:val="clear" w:pos="709"/>
        <w:tab w:val="left" w:pos="567"/>
      </w:tabs>
      <w:ind w:left="851" w:hanging="284"/>
    </w:pPr>
    <w:rPr>
      <w:iCs/>
    </w:rPr>
  </w:style>
  <w:style w:type="character" w:customStyle="1" w:styleId="12-ReferencesChar">
    <w:name w:val="12-References Char"/>
    <w:link w:val="12-References"/>
    <w:rPr>
      <w:rFonts w:eastAsia="Times"/>
      <w:sz w:val="16"/>
      <w:lang w:eastAsia="en-US"/>
    </w:rPr>
  </w:style>
  <w:style w:type="paragraph" w:customStyle="1" w:styleId="12-References">
    <w:name w:val="12-References"/>
    <w:basedOn w:val="a1"/>
    <w:link w:val="12-ReferencesChar"/>
    <w:pPr>
      <w:tabs>
        <w:tab w:val="left" w:pos="567"/>
      </w:tabs>
      <w:spacing w:line="180" w:lineRule="exact"/>
      <w:ind w:left="567" w:hanging="567"/>
      <w:jc w:val="both"/>
    </w:pPr>
    <w:rPr>
      <w:rFonts w:ascii="Times New Roman" w:eastAsia="Times" w:hAnsi="Times New Roman"/>
      <w:sz w:val="16"/>
    </w:rPr>
  </w:style>
  <w:style w:type="paragraph" w:customStyle="1" w:styleId="13ReferenceList">
    <w:name w:val="13 Reference List"/>
    <w:basedOn w:val="a1"/>
    <w:pPr>
      <w:widowControl w:val="0"/>
      <w:tabs>
        <w:tab w:val="left" w:pos="720"/>
        <w:tab w:val="left" w:pos="1209"/>
      </w:tabs>
      <w:ind w:left="720" w:hanging="360"/>
      <w:jc w:val="both"/>
    </w:pPr>
    <w:rPr>
      <w:rFonts w:ascii="Calibri" w:eastAsia="宋体" w:hAnsi="Calibri"/>
      <w:kern w:val="2"/>
      <w:szCs w:val="24"/>
      <w:lang w:eastAsia="zh-CN"/>
    </w:rPr>
  </w:style>
  <w:style w:type="character" w:customStyle="1" w:styleId="FirstName">
    <w:name w:val="FirstName"/>
    <w:uiPriority w:val="1"/>
    <w:qFormat/>
    <w:rsid w:val="00DF68D9"/>
    <w:rPr>
      <w:color w:val="auto"/>
      <w:bdr w:val="none" w:sz="0" w:space="0" w:color="auto" w:frame="1"/>
    </w:rPr>
  </w:style>
  <w:style w:type="character" w:customStyle="1" w:styleId="Surname">
    <w:name w:val="Surname"/>
    <w:uiPriority w:val="1"/>
    <w:qFormat/>
    <w:rsid w:val="00DF68D9"/>
    <w:rPr>
      <w:color w:val="auto"/>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8.wmf"/><Relationship Id="rId42" Type="http://schemas.openxmlformats.org/officeDocument/2006/relationships/oleObject" Target="embeddings/oleObject15.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28.bin"/><Relationship Id="rId2" Type="http://schemas.openxmlformats.org/officeDocument/2006/relationships/customXml" Target="../customXml/item2.xml"/><Relationship Id="rId16" Type="http://schemas.openxmlformats.org/officeDocument/2006/relationships/oleObject" Target="embeddings/oleObject2.bin"/><Relationship Id="rId29" Type="http://schemas.openxmlformats.org/officeDocument/2006/relationships/image" Target="media/image12.wmf"/><Relationship Id="rId11" Type="http://schemas.openxmlformats.org/officeDocument/2006/relationships/image" Target="media/image2.wmf"/><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oleObject" Target="embeddings/oleObject14.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3.bin"/><Relationship Id="rId66" Type="http://schemas.openxmlformats.org/officeDocument/2006/relationships/oleObject" Target="embeddings/oleObject27.bin"/><Relationship Id="rId74"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image" Target="media/image28.wmf"/><Relationship Id="rId19" Type="http://schemas.openxmlformats.org/officeDocument/2006/relationships/image" Target="media/image7.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18.bin"/><Relationship Id="rId56" Type="http://schemas.openxmlformats.org/officeDocument/2006/relationships/oleObject" Target="embeddings/oleObject22.bin"/><Relationship Id="rId64" Type="http://schemas.openxmlformats.org/officeDocument/2006/relationships/oleObject" Target="embeddings/oleObject26.bin"/><Relationship Id="rId69" Type="http://schemas.openxmlformats.org/officeDocument/2006/relationships/image" Target="media/image32.wmf"/><Relationship Id="rId8" Type="http://schemas.openxmlformats.org/officeDocument/2006/relationships/endnotes" Target="endnotes.xml"/><Relationship Id="rId51" Type="http://schemas.openxmlformats.org/officeDocument/2006/relationships/image" Target="media/image23.wmf"/><Relationship Id="rId72" Type="http://schemas.openxmlformats.org/officeDocument/2006/relationships/oleObject" Target="embeddings/oleObject30.bin"/><Relationship Id="rId3" Type="http://schemas.openxmlformats.org/officeDocument/2006/relationships/numbering" Target="numbering.xml"/><Relationship Id="rId12" Type="http://schemas.openxmlformats.org/officeDocument/2006/relationships/image" Target="media/image3.wmf"/><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4.bin"/><Relationship Id="rId41" Type="http://schemas.openxmlformats.org/officeDocument/2006/relationships/image" Target="media/image18.wmf"/><Relationship Id="rId54" Type="http://schemas.openxmlformats.org/officeDocument/2006/relationships/oleObject" Target="embeddings/oleObject21.bin"/><Relationship Id="rId62" Type="http://schemas.openxmlformats.org/officeDocument/2006/relationships/oleObject" Target="embeddings/oleObject25.bin"/><Relationship Id="rId70" Type="http://schemas.openxmlformats.org/officeDocument/2006/relationships/oleObject" Target="embeddings/oleObject29.bin"/><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image" Target="media/image1.wmf"/><Relationship Id="rId31" Type="http://schemas.openxmlformats.org/officeDocument/2006/relationships/image" Target="media/image13.wmf"/><Relationship Id="rId44" Type="http://schemas.openxmlformats.org/officeDocument/2006/relationships/oleObject" Target="embeddings/oleObject16.bin"/><Relationship Id="rId52" Type="http://schemas.openxmlformats.org/officeDocument/2006/relationships/oleObject" Target="embeddings/oleObject20.bin"/><Relationship Id="rId60" Type="http://schemas.openxmlformats.org/officeDocument/2006/relationships/oleObject" Target="embeddings/oleObject24.bin"/><Relationship Id="rId65" Type="http://schemas.openxmlformats.org/officeDocument/2006/relationships/image" Target="media/image30.wmf"/><Relationship Id="rId73"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aaa@aaaa.aaa" TargetMode="External"/><Relationship Id="rId13" Type="http://schemas.openxmlformats.org/officeDocument/2006/relationships/image" Target="media/image4.wmf"/><Relationship Id="rId18" Type="http://schemas.openxmlformats.org/officeDocument/2006/relationships/oleObject" Target="embeddings/oleObject3.bin"/><Relationship Id="rId39" Type="http://schemas.openxmlformats.org/officeDocument/2006/relationships/image" Target="media/image17.wmf"/><Relationship Id="rId34" Type="http://schemas.openxmlformats.org/officeDocument/2006/relationships/oleObject" Target="embeddings/oleObject11.bin"/><Relationship Id="rId50" Type="http://schemas.openxmlformats.org/officeDocument/2006/relationships/oleObject" Target="embeddings/oleObject19.bin"/><Relationship Id="rId55" Type="http://schemas.openxmlformats.org/officeDocument/2006/relationships/image" Target="media/image25.wmf"/><Relationship Id="rId7" Type="http://schemas.openxmlformats.org/officeDocument/2006/relationships/footnotes" Target="footnotes.xml"/><Relationship Id="rId71"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5F5B69-2AFD-4423-B871-BF5FEA879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3135</Words>
  <Characters>17876</Characters>
  <Application>Microsoft Office Word</Application>
  <DocSecurity>0</DocSecurity>
  <Lines>148</Lines>
  <Paragraphs>41</Paragraphs>
  <ScaleCrop>false</ScaleCrop>
  <Company>IOP Publishing</Company>
  <LinksUpToDate>false</LinksUpToDate>
  <CharactersWithSpaces>20970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叶雪霞</cp:lastModifiedBy>
  <cp:revision>19</cp:revision>
  <cp:lastPrinted>2007-03-22T16:16:00Z</cp:lastPrinted>
  <dcterms:created xsi:type="dcterms:W3CDTF">2015-09-17T13:23:00Z</dcterms:created>
  <dcterms:modified xsi:type="dcterms:W3CDTF">2023-08-03T08:50:00Z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